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794" w:rsidRPr="00182BE9" w:rsidRDefault="00E15794" w:rsidP="00A6710B">
      <w:pPr>
        <w:tabs>
          <w:tab w:val="left" w:pos="426"/>
        </w:tabs>
        <w:spacing w:before="100" w:beforeAutospacing="1" w:after="100" w:afterAutospacing="1" w:line="240" w:lineRule="auto"/>
        <w:rPr>
          <w:rFonts w:ascii="Times New Roman" w:eastAsia="Times New Roman" w:hAnsi="Times New Roman" w:cs="Times New Roman"/>
          <w:bCs/>
          <w:sz w:val="24"/>
          <w:szCs w:val="24"/>
          <w:lang w:eastAsia="pl-PL"/>
        </w:rPr>
      </w:pPr>
    </w:p>
    <w:p w:rsidR="00182BE9" w:rsidRPr="00182BE9" w:rsidRDefault="00182BE9" w:rsidP="00182BE9">
      <w:pPr>
        <w:autoSpaceDE w:val="0"/>
        <w:spacing w:after="0" w:line="240" w:lineRule="auto"/>
        <w:jc w:val="center"/>
        <w:rPr>
          <w:rFonts w:ascii="Times New Roman" w:hAnsi="Times New Roman" w:cs="Times New Roman"/>
          <w:b/>
          <w:bCs/>
          <w:sz w:val="31"/>
          <w:szCs w:val="31"/>
        </w:rPr>
      </w:pPr>
      <w:r w:rsidRPr="00182BE9">
        <w:rPr>
          <w:rFonts w:ascii="Times New Roman" w:hAnsi="Times New Roman" w:cs="Times New Roman"/>
          <w:b/>
          <w:bCs/>
          <w:sz w:val="31"/>
          <w:szCs w:val="31"/>
        </w:rPr>
        <w:t>Miasto Sławno</w:t>
      </w:r>
      <w:r w:rsidR="008D7EAC">
        <w:rPr>
          <w:rFonts w:ascii="Times New Roman" w:hAnsi="Times New Roman" w:cs="Times New Roman"/>
          <w:b/>
          <w:bCs/>
          <w:sz w:val="31"/>
          <w:szCs w:val="31"/>
        </w:rPr>
        <w:t xml:space="preserve"> </w:t>
      </w:r>
      <w:r w:rsidRPr="00182BE9">
        <w:rPr>
          <w:rFonts w:ascii="Times New Roman" w:hAnsi="Times New Roman" w:cs="Times New Roman"/>
          <w:b/>
          <w:bCs/>
          <w:sz w:val="31"/>
          <w:szCs w:val="31"/>
        </w:rPr>
        <w:t>-</w:t>
      </w:r>
      <w:r w:rsidR="008D7EAC">
        <w:rPr>
          <w:rFonts w:ascii="Times New Roman" w:hAnsi="Times New Roman" w:cs="Times New Roman"/>
          <w:b/>
          <w:bCs/>
          <w:sz w:val="31"/>
          <w:szCs w:val="31"/>
        </w:rPr>
        <w:t xml:space="preserve"> </w:t>
      </w:r>
      <w:r w:rsidRPr="00182BE9">
        <w:rPr>
          <w:rFonts w:ascii="Times New Roman" w:hAnsi="Times New Roman" w:cs="Times New Roman"/>
          <w:b/>
          <w:bCs/>
          <w:sz w:val="31"/>
          <w:szCs w:val="31"/>
        </w:rPr>
        <w:t>Urząd Miejski w Sławnie</w:t>
      </w:r>
    </w:p>
    <w:p w:rsidR="00182BE9" w:rsidRPr="00182BE9" w:rsidRDefault="00182BE9" w:rsidP="00182BE9">
      <w:pPr>
        <w:autoSpaceDE w:val="0"/>
        <w:spacing w:after="0" w:line="240" w:lineRule="auto"/>
        <w:jc w:val="center"/>
        <w:rPr>
          <w:rFonts w:ascii="Times New Roman" w:hAnsi="Times New Roman" w:cs="Times New Roman"/>
          <w:b/>
          <w:bCs/>
          <w:color w:val="000000"/>
          <w:sz w:val="31"/>
          <w:szCs w:val="31"/>
        </w:rPr>
      </w:pPr>
      <w:r w:rsidRPr="00182BE9">
        <w:rPr>
          <w:rFonts w:ascii="Times New Roman" w:hAnsi="Times New Roman" w:cs="Times New Roman"/>
          <w:b/>
          <w:bCs/>
          <w:color w:val="000000"/>
          <w:sz w:val="31"/>
          <w:szCs w:val="31"/>
        </w:rPr>
        <w:t>ul. M. Curie -Skłodowskiej 9</w:t>
      </w:r>
    </w:p>
    <w:p w:rsidR="00182BE9" w:rsidRPr="00182BE9" w:rsidRDefault="00182BE9" w:rsidP="00182BE9">
      <w:pPr>
        <w:autoSpaceDE w:val="0"/>
        <w:spacing w:after="0" w:line="240" w:lineRule="auto"/>
        <w:jc w:val="center"/>
        <w:rPr>
          <w:rFonts w:ascii="Times New Roman" w:hAnsi="Times New Roman" w:cs="Times New Roman"/>
          <w:b/>
          <w:bCs/>
          <w:sz w:val="31"/>
          <w:szCs w:val="31"/>
        </w:rPr>
      </w:pPr>
      <w:r w:rsidRPr="00182BE9">
        <w:rPr>
          <w:rFonts w:ascii="Times New Roman" w:hAnsi="Times New Roman" w:cs="Times New Roman"/>
          <w:b/>
          <w:bCs/>
          <w:sz w:val="31"/>
          <w:szCs w:val="31"/>
        </w:rPr>
        <w:t>76 – 100 SŁAWNO</w:t>
      </w:r>
    </w:p>
    <w:p w:rsidR="00182BE9" w:rsidRPr="00182BE9" w:rsidRDefault="00182BE9">
      <w:pPr>
        <w:rPr>
          <w:rFonts w:ascii="Times New Roman" w:hAnsi="Times New Roman" w:cs="Times New Roman"/>
          <w:b/>
          <w:sz w:val="24"/>
          <w:szCs w:val="24"/>
        </w:rPr>
      </w:pPr>
    </w:p>
    <w:p w:rsidR="00182BE9" w:rsidRPr="00182BE9" w:rsidRDefault="00182BE9" w:rsidP="00182BE9">
      <w:pPr>
        <w:spacing w:line="280" w:lineRule="atLeast"/>
        <w:rPr>
          <w:rFonts w:ascii="Times New Roman" w:hAnsi="Times New Roman" w:cs="Times New Roman"/>
        </w:rPr>
      </w:pPr>
      <w:r w:rsidRPr="00182BE9">
        <w:rPr>
          <w:rFonts w:ascii="Times New Roman" w:hAnsi="Times New Roman" w:cs="Times New Roman"/>
        </w:rPr>
        <w:t>Numer sprawy ZW.271.</w:t>
      </w:r>
      <w:r w:rsidR="008B70B2">
        <w:rPr>
          <w:rFonts w:ascii="Times New Roman" w:hAnsi="Times New Roman" w:cs="Times New Roman"/>
        </w:rPr>
        <w:t>10</w:t>
      </w:r>
      <w:r w:rsidRPr="00182BE9">
        <w:rPr>
          <w:rFonts w:ascii="Times New Roman" w:hAnsi="Times New Roman" w:cs="Times New Roman"/>
        </w:rPr>
        <w:t>.201</w:t>
      </w:r>
      <w:r w:rsidR="00DE5B91">
        <w:rPr>
          <w:rFonts w:ascii="Times New Roman" w:hAnsi="Times New Roman" w:cs="Times New Roman"/>
        </w:rPr>
        <w:t>8</w:t>
      </w:r>
    </w:p>
    <w:p w:rsidR="002F497B" w:rsidRPr="00182BE9" w:rsidRDefault="002F497B">
      <w:pPr>
        <w:rPr>
          <w:rFonts w:ascii="Times New Roman" w:hAnsi="Times New Roman" w:cs="Times New Roman"/>
          <w:b/>
          <w:sz w:val="24"/>
          <w:szCs w:val="24"/>
        </w:rPr>
      </w:pPr>
    </w:p>
    <w:p w:rsidR="002F497B" w:rsidRPr="00182BE9" w:rsidRDefault="002F497B">
      <w:pPr>
        <w:rPr>
          <w:rFonts w:ascii="Times New Roman" w:hAnsi="Times New Roman" w:cs="Times New Roman"/>
          <w:b/>
          <w:sz w:val="24"/>
          <w:szCs w:val="24"/>
        </w:rPr>
      </w:pPr>
    </w:p>
    <w:p w:rsidR="002F497B" w:rsidRPr="00182BE9" w:rsidRDefault="002F497B" w:rsidP="002F497B">
      <w:pPr>
        <w:jc w:val="center"/>
        <w:rPr>
          <w:rFonts w:ascii="Times New Roman" w:hAnsi="Times New Roman" w:cs="Times New Roman"/>
          <w:b/>
          <w:sz w:val="52"/>
          <w:szCs w:val="52"/>
        </w:rPr>
      </w:pPr>
    </w:p>
    <w:p w:rsidR="002F497B" w:rsidRPr="00182BE9" w:rsidRDefault="002F497B" w:rsidP="002F497B">
      <w:pPr>
        <w:jc w:val="center"/>
        <w:rPr>
          <w:rFonts w:ascii="Times New Roman" w:hAnsi="Times New Roman" w:cs="Times New Roman"/>
          <w:b/>
          <w:sz w:val="44"/>
          <w:szCs w:val="44"/>
        </w:rPr>
      </w:pPr>
      <w:r w:rsidRPr="00182BE9">
        <w:rPr>
          <w:rFonts w:ascii="Times New Roman" w:hAnsi="Times New Roman" w:cs="Times New Roman"/>
          <w:b/>
          <w:sz w:val="44"/>
          <w:szCs w:val="44"/>
        </w:rPr>
        <w:t>SPECYFIKACJA ISTOTNYCH WARUNKÓW ZAMÓWIENIA</w:t>
      </w:r>
    </w:p>
    <w:p w:rsidR="00E15794" w:rsidRPr="00182BE9" w:rsidRDefault="00E15794" w:rsidP="00E15794">
      <w:pPr>
        <w:jc w:val="center"/>
        <w:rPr>
          <w:rFonts w:ascii="Times New Roman" w:hAnsi="Times New Roman" w:cs="Times New Roman"/>
          <w:b/>
        </w:rPr>
      </w:pPr>
      <w:r w:rsidRPr="00182BE9">
        <w:rPr>
          <w:rFonts w:ascii="Times New Roman" w:hAnsi="Times New Roman" w:cs="Times New Roman"/>
          <w:b/>
        </w:rPr>
        <w:t>dla PRZETARGU NIEOGRANICZONEGO</w:t>
      </w:r>
    </w:p>
    <w:p w:rsidR="002F497B" w:rsidRPr="00182BE9" w:rsidRDefault="00E15794" w:rsidP="00E15794">
      <w:pPr>
        <w:jc w:val="center"/>
        <w:rPr>
          <w:rFonts w:ascii="Times New Roman" w:hAnsi="Times New Roman" w:cs="Times New Roman"/>
          <w:b/>
        </w:rPr>
      </w:pPr>
      <w:r w:rsidRPr="00182BE9">
        <w:rPr>
          <w:rFonts w:ascii="Times New Roman" w:hAnsi="Times New Roman" w:cs="Times New Roman"/>
          <w:b/>
        </w:rPr>
        <w:t xml:space="preserve"> przeprowadzonego zgodnie z postanowieniami ustawy z dnia 29 stycznia 2004</w:t>
      </w:r>
      <w:r w:rsidR="00232DCE" w:rsidRPr="00182BE9">
        <w:rPr>
          <w:rFonts w:ascii="Times New Roman" w:hAnsi="Times New Roman" w:cs="Times New Roman"/>
          <w:b/>
        </w:rPr>
        <w:t xml:space="preserve"> r. Prawo zamówień publicznych (</w:t>
      </w:r>
      <w:r w:rsidRPr="00182BE9">
        <w:rPr>
          <w:rFonts w:ascii="Times New Roman" w:hAnsi="Times New Roman" w:cs="Times New Roman"/>
          <w:b/>
        </w:rPr>
        <w:t>j.t.</w:t>
      </w:r>
      <w:r w:rsidR="000548E2" w:rsidRPr="00182BE9">
        <w:rPr>
          <w:rFonts w:ascii="Times New Roman" w:hAnsi="Times New Roman" w:cs="Times New Roman"/>
          <w:b/>
        </w:rPr>
        <w:t xml:space="preserve"> </w:t>
      </w:r>
      <w:r w:rsidR="00232DCE" w:rsidRPr="00182BE9">
        <w:rPr>
          <w:rFonts w:ascii="Times New Roman" w:hAnsi="Times New Roman" w:cs="Times New Roman"/>
          <w:b/>
        </w:rPr>
        <w:t>Dz.U. z 201</w:t>
      </w:r>
      <w:r w:rsidR="00CE30C6">
        <w:rPr>
          <w:rFonts w:ascii="Times New Roman" w:hAnsi="Times New Roman" w:cs="Times New Roman"/>
          <w:b/>
        </w:rPr>
        <w:t>8</w:t>
      </w:r>
      <w:r w:rsidR="00343EAB" w:rsidRPr="00182BE9">
        <w:rPr>
          <w:rFonts w:ascii="Times New Roman" w:hAnsi="Times New Roman" w:cs="Times New Roman"/>
          <w:b/>
        </w:rPr>
        <w:t xml:space="preserve"> r</w:t>
      </w:r>
      <w:r w:rsidRPr="00182BE9">
        <w:rPr>
          <w:rFonts w:ascii="Times New Roman" w:hAnsi="Times New Roman" w:cs="Times New Roman"/>
          <w:b/>
        </w:rPr>
        <w:t xml:space="preserve">., poz. </w:t>
      </w:r>
      <w:r w:rsidR="00DE5B91">
        <w:rPr>
          <w:rFonts w:ascii="Times New Roman" w:hAnsi="Times New Roman" w:cs="Times New Roman"/>
          <w:b/>
        </w:rPr>
        <w:t>1</w:t>
      </w:r>
      <w:r w:rsidR="00CE30C6">
        <w:rPr>
          <w:rFonts w:ascii="Times New Roman" w:hAnsi="Times New Roman" w:cs="Times New Roman"/>
          <w:b/>
        </w:rPr>
        <w:t>986</w:t>
      </w:r>
      <w:r w:rsidRPr="00182BE9">
        <w:rPr>
          <w:rFonts w:ascii="Times New Roman" w:hAnsi="Times New Roman" w:cs="Times New Roman"/>
          <w:b/>
        </w:rPr>
        <w:t xml:space="preserve">) na: </w:t>
      </w:r>
    </w:p>
    <w:p w:rsidR="00E15794" w:rsidRPr="00182BE9" w:rsidRDefault="00E15794" w:rsidP="00E15794">
      <w:pPr>
        <w:jc w:val="center"/>
        <w:rPr>
          <w:rFonts w:ascii="Times New Roman" w:hAnsi="Times New Roman" w:cs="Times New Roman"/>
          <w:b/>
        </w:rPr>
      </w:pPr>
    </w:p>
    <w:p w:rsidR="002F497B" w:rsidRPr="00182BE9" w:rsidRDefault="00182BE9" w:rsidP="00E15794">
      <w:pPr>
        <w:jc w:val="center"/>
        <w:rPr>
          <w:rFonts w:ascii="Times New Roman" w:hAnsi="Times New Roman" w:cs="Times New Roman"/>
          <w:b/>
          <w:sz w:val="28"/>
          <w:szCs w:val="28"/>
        </w:rPr>
      </w:pPr>
      <w:bookmarkStart w:id="0" w:name="_Hlk528308844"/>
      <w:r w:rsidRPr="00182BE9">
        <w:rPr>
          <w:rFonts w:ascii="Times New Roman" w:hAnsi="Times New Roman" w:cs="Times New Roman"/>
          <w:b/>
          <w:sz w:val="36"/>
          <w:szCs w:val="36"/>
        </w:rPr>
        <w:t>Odbieranie</w:t>
      </w:r>
      <w:r w:rsidR="00232DCE" w:rsidRPr="00182BE9">
        <w:rPr>
          <w:rFonts w:ascii="Times New Roman" w:hAnsi="Times New Roman" w:cs="Times New Roman"/>
          <w:b/>
          <w:sz w:val="36"/>
          <w:szCs w:val="36"/>
        </w:rPr>
        <w:t xml:space="preserve"> </w:t>
      </w:r>
      <w:r w:rsidRPr="00182BE9">
        <w:rPr>
          <w:rFonts w:ascii="Times New Roman" w:hAnsi="Times New Roman" w:cs="Times New Roman"/>
          <w:b/>
          <w:sz w:val="36"/>
          <w:szCs w:val="36"/>
        </w:rPr>
        <w:t>odpadów komunalnych od właścicieli</w:t>
      </w:r>
      <w:r w:rsidR="002F497B" w:rsidRPr="00182BE9">
        <w:rPr>
          <w:rFonts w:ascii="Times New Roman" w:hAnsi="Times New Roman" w:cs="Times New Roman"/>
          <w:b/>
          <w:sz w:val="36"/>
          <w:szCs w:val="36"/>
        </w:rPr>
        <w:t xml:space="preserve"> nieruchomości </w:t>
      </w:r>
      <w:r w:rsidR="00961322" w:rsidRPr="00182BE9">
        <w:rPr>
          <w:rFonts w:ascii="Times New Roman" w:hAnsi="Times New Roman" w:cs="Times New Roman"/>
          <w:b/>
          <w:sz w:val="36"/>
          <w:szCs w:val="36"/>
        </w:rPr>
        <w:t xml:space="preserve">na terenie miasta </w:t>
      </w:r>
      <w:r w:rsidRPr="00182BE9">
        <w:rPr>
          <w:rFonts w:ascii="Times New Roman" w:hAnsi="Times New Roman" w:cs="Times New Roman"/>
          <w:b/>
          <w:sz w:val="36"/>
          <w:szCs w:val="36"/>
        </w:rPr>
        <w:t>Sławno</w:t>
      </w:r>
      <w:r w:rsidR="00E15794" w:rsidRPr="00182BE9">
        <w:rPr>
          <w:rFonts w:ascii="Times New Roman" w:hAnsi="Times New Roman" w:cs="Times New Roman"/>
          <w:b/>
          <w:sz w:val="28"/>
          <w:szCs w:val="28"/>
        </w:rPr>
        <w:t xml:space="preserve">        </w:t>
      </w:r>
    </w:p>
    <w:bookmarkEnd w:id="0"/>
    <w:p w:rsidR="002F497B" w:rsidRPr="00182BE9" w:rsidRDefault="002F497B" w:rsidP="00E15794">
      <w:pPr>
        <w:jc w:val="center"/>
        <w:rPr>
          <w:rFonts w:ascii="Times New Roman" w:hAnsi="Times New Roman" w:cs="Times New Roman"/>
          <w:b/>
          <w:sz w:val="28"/>
          <w:szCs w:val="28"/>
        </w:rPr>
      </w:pPr>
    </w:p>
    <w:p w:rsidR="002F497B" w:rsidRPr="00182BE9" w:rsidRDefault="002F497B" w:rsidP="002F497B">
      <w:pPr>
        <w:rPr>
          <w:rFonts w:ascii="Times New Roman" w:hAnsi="Times New Roman" w:cs="Times New Roman"/>
          <w:b/>
          <w:sz w:val="28"/>
          <w:szCs w:val="28"/>
        </w:rPr>
      </w:pPr>
    </w:p>
    <w:p w:rsidR="002F497B" w:rsidRPr="00182BE9" w:rsidRDefault="002F497B" w:rsidP="002F497B">
      <w:pPr>
        <w:rPr>
          <w:rFonts w:ascii="Times New Roman" w:hAnsi="Times New Roman" w:cs="Times New Roman"/>
          <w:b/>
          <w:sz w:val="28"/>
          <w:szCs w:val="28"/>
        </w:rPr>
      </w:pPr>
    </w:p>
    <w:p w:rsidR="002F497B" w:rsidRPr="00182BE9" w:rsidRDefault="002F497B" w:rsidP="002F497B">
      <w:pPr>
        <w:rPr>
          <w:rFonts w:ascii="Times New Roman" w:hAnsi="Times New Roman" w:cs="Times New Roman"/>
          <w:b/>
          <w:sz w:val="28"/>
          <w:szCs w:val="28"/>
        </w:rPr>
      </w:pPr>
    </w:p>
    <w:p w:rsidR="003D737A" w:rsidRPr="00182BE9" w:rsidRDefault="003D737A" w:rsidP="002F497B">
      <w:pPr>
        <w:rPr>
          <w:rFonts w:ascii="Times New Roman" w:hAnsi="Times New Roman" w:cs="Times New Roman"/>
          <w:b/>
          <w:sz w:val="28"/>
          <w:szCs w:val="28"/>
        </w:rPr>
      </w:pPr>
    </w:p>
    <w:p w:rsidR="003D737A" w:rsidRPr="00182BE9" w:rsidRDefault="003D737A" w:rsidP="002F497B">
      <w:pPr>
        <w:rPr>
          <w:rFonts w:ascii="Times New Roman" w:hAnsi="Times New Roman" w:cs="Times New Roman"/>
          <w:b/>
          <w:sz w:val="28"/>
          <w:szCs w:val="28"/>
        </w:rPr>
      </w:pPr>
    </w:p>
    <w:p w:rsidR="003D737A" w:rsidRDefault="003D737A" w:rsidP="002F497B">
      <w:pPr>
        <w:rPr>
          <w:rFonts w:ascii="Times New Roman" w:hAnsi="Times New Roman" w:cs="Times New Roman"/>
          <w:b/>
          <w:sz w:val="28"/>
          <w:szCs w:val="28"/>
        </w:rPr>
      </w:pPr>
    </w:p>
    <w:p w:rsidR="00182BE9" w:rsidRPr="00182BE9" w:rsidRDefault="00182BE9" w:rsidP="002F497B">
      <w:pPr>
        <w:rPr>
          <w:rFonts w:ascii="Times New Roman" w:hAnsi="Times New Roman" w:cs="Times New Roman"/>
          <w:b/>
          <w:sz w:val="28"/>
          <w:szCs w:val="28"/>
        </w:rPr>
      </w:pPr>
    </w:p>
    <w:p w:rsidR="00961322" w:rsidRPr="00182BE9" w:rsidRDefault="00961322" w:rsidP="002F497B">
      <w:pPr>
        <w:rPr>
          <w:rFonts w:ascii="Times New Roman" w:hAnsi="Times New Roman" w:cs="Times New Roman"/>
          <w:b/>
          <w:sz w:val="28"/>
          <w:szCs w:val="28"/>
        </w:rPr>
      </w:pPr>
    </w:p>
    <w:p w:rsidR="002F497B" w:rsidRPr="00182BE9" w:rsidRDefault="0065396D" w:rsidP="0065396D">
      <w:pPr>
        <w:jc w:val="center"/>
        <w:rPr>
          <w:rFonts w:ascii="Times New Roman" w:hAnsi="Times New Roman" w:cs="Times New Roman"/>
          <w:b/>
          <w:sz w:val="24"/>
          <w:szCs w:val="24"/>
        </w:rPr>
      </w:pPr>
      <w:r>
        <w:rPr>
          <w:rFonts w:ascii="Times New Roman" w:hAnsi="Times New Roman" w:cs="Times New Roman"/>
          <w:b/>
          <w:sz w:val="24"/>
          <w:szCs w:val="24"/>
        </w:rPr>
        <w:t xml:space="preserve">Sławno, dnia </w:t>
      </w:r>
      <w:r w:rsidR="007C7F67">
        <w:rPr>
          <w:rFonts w:ascii="Times New Roman" w:hAnsi="Times New Roman" w:cs="Times New Roman"/>
          <w:b/>
          <w:sz w:val="24"/>
          <w:szCs w:val="24"/>
        </w:rPr>
        <w:t>14 grudni</w:t>
      </w:r>
      <w:r>
        <w:rPr>
          <w:rFonts w:ascii="Times New Roman" w:hAnsi="Times New Roman" w:cs="Times New Roman"/>
          <w:b/>
          <w:sz w:val="24"/>
          <w:szCs w:val="24"/>
        </w:rPr>
        <w:t>a 201</w:t>
      </w:r>
      <w:r w:rsidR="00DE5B91">
        <w:rPr>
          <w:rFonts w:ascii="Times New Roman" w:hAnsi="Times New Roman" w:cs="Times New Roman"/>
          <w:b/>
          <w:sz w:val="24"/>
          <w:szCs w:val="24"/>
        </w:rPr>
        <w:t>8</w:t>
      </w:r>
      <w:r>
        <w:rPr>
          <w:rFonts w:ascii="Times New Roman" w:hAnsi="Times New Roman" w:cs="Times New Roman"/>
          <w:b/>
          <w:sz w:val="24"/>
          <w:szCs w:val="24"/>
        </w:rPr>
        <w:t xml:space="preserve"> r.</w:t>
      </w:r>
    </w:p>
    <w:p w:rsidR="002F497B" w:rsidRPr="00DA49C0" w:rsidRDefault="00DA49C0" w:rsidP="00381C5B">
      <w:pPr>
        <w:shd w:val="clear" w:color="auto" w:fill="D9D9D9" w:themeFill="background1" w:themeFillShade="D9"/>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1. </w:t>
      </w:r>
      <w:r w:rsidR="009715C9" w:rsidRPr="00DA49C0">
        <w:rPr>
          <w:rFonts w:ascii="Times New Roman" w:hAnsi="Times New Roman" w:cs="Times New Roman"/>
          <w:b/>
          <w:sz w:val="24"/>
          <w:szCs w:val="24"/>
        </w:rPr>
        <w:t>NAZWA ORAZ ADRES ZAMAWIAJĄCEGO</w:t>
      </w:r>
    </w:p>
    <w:p w:rsidR="00182BE9" w:rsidRPr="008254C1" w:rsidRDefault="00182BE9" w:rsidP="00783891">
      <w:pPr>
        <w:pStyle w:val="Bezodstpw"/>
        <w:jc w:val="both"/>
        <w:rPr>
          <w:rFonts w:ascii="Times New Roman" w:hAnsi="Times New Roman"/>
          <w:sz w:val="24"/>
          <w:szCs w:val="24"/>
        </w:rPr>
      </w:pPr>
      <w:r w:rsidRPr="008254C1">
        <w:rPr>
          <w:rFonts w:ascii="Times New Roman" w:hAnsi="Times New Roman"/>
          <w:sz w:val="24"/>
          <w:szCs w:val="24"/>
        </w:rPr>
        <w:t>Miasto Sławno</w:t>
      </w:r>
      <w:r w:rsidR="00161A16">
        <w:rPr>
          <w:rFonts w:ascii="Times New Roman" w:hAnsi="Times New Roman"/>
          <w:sz w:val="24"/>
          <w:szCs w:val="24"/>
        </w:rPr>
        <w:t xml:space="preserve"> </w:t>
      </w:r>
      <w:r w:rsidRPr="008254C1">
        <w:rPr>
          <w:rFonts w:ascii="Times New Roman" w:hAnsi="Times New Roman"/>
          <w:sz w:val="24"/>
          <w:szCs w:val="24"/>
        </w:rPr>
        <w:t>-</w:t>
      </w:r>
      <w:r w:rsidR="00161A16">
        <w:rPr>
          <w:rFonts w:ascii="Times New Roman" w:hAnsi="Times New Roman"/>
          <w:sz w:val="24"/>
          <w:szCs w:val="24"/>
        </w:rPr>
        <w:t xml:space="preserve"> </w:t>
      </w:r>
      <w:r w:rsidRPr="008254C1">
        <w:rPr>
          <w:rFonts w:ascii="Times New Roman" w:hAnsi="Times New Roman"/>
          <w:sz w:val="24"/>
          <w:szCs w:val="24"/>
        </w:rPr>
        <w:t>Urząd Miejski w Sławnie</w:t>
      </w:r>
    </w:p>
    <w:p w:rsidR="00182BE9" w:rsidRPr="008254C1" w:rsidRDefault="00182BE9" w:rsidP="00AA091D">
      <w:pPr>
        <w:pStyle w:val="Bezodstpw"/>
        <w:jc w:val="both"/>
        <w:rPr>
          <w:rFonts w:ascii="Times New Roman" w:eastAsia="Times New Roman" w:hAnsi="Times New Roman"/>
          <w:sz w:val="24"/>
          <w:szCs w:val="24"/>
        </w:rPr>
      </w:pPr>
      <w:r w:rsidRPr="008254C1">
        <w:rPr>
          <w:rFonts w:ascii="Times New Roman" w:eastAsia="Times New Roman" w:hAnsi="Times New Roman"/>
          <w:sz w:val="24"/>
          <w:szCs w:val="24"/>
        </w:rPr>
        <w:t>ul. M. Curie - Skłodowskiej 9</w:t>
      </w:r>
    </w:p>
    <w:p w:rsidR="00182BE9" w:rsidRPr="008254C1" w:rsidRDefault="00182BE9" w:rsidP="00AA091D">
      <w:pPr>
        <w:pStyle w:val="Bezodstpw"/>
        <w:jc w:val="both"/>
        <w:rPr>
          <w:rFonts w:ascii="Times New Roman" w:eastAsia="Times New Roman" w:hAnsi="Times New Roman"/>
          <w:sz w:val="24"/>
          <w:szCs w:val="24"/>
        </w:rPr>
      </w:pPr>
      <w:r w:rsidRPr="008254C1">
        <w:rPr>
          <w:rFonts w:ascii="Times New Roman" w:eastAsia="Times New Roman" w:hAnsi="Times New Roman"/>
          <w:sz w:val="24"/>
          <w:szCs w:val="24"/>
        </w:rPr>
        <w:t>76 - 100 Sławno</w:t>
      </w:r>
    </w:p>
    <w:p w:rsidR="00AA091D" w:rsidRDefault="00182BE9" w:rsidP="00AA091D">
      <w:pPr>
        <w:pStyle w:val="Bezodstpw"/>
        <w:jc w:val="both"/>
        <w:rPr>
          <w:rFonts w:ascii="Times New Roman" w:eastAsia="Times New Roman" w:hAnsi="Times New Roman"/>
          <w:sz w:val="24"/>
          <w:szCs w:val="24"/>
        </w:rPr>
      </w:pPr>
      <w:r w:rsidRPr="008254C1">
        <w:rPr>
          <w:rFonts w:ascii="Times New Roman" w:eastAsia="Times New Roman" w:hAnsi="Times New Roman"/>
          <w:sz w:val="24"/>
          <w:szCs w:val="24"/>
        </w:rPr>
        <w:t>tel.  59 810 30 51  fax  59 810 33 40</w:t>
      </w:r>
    </w:p>
    <w:p w:rsidR="00182BE9" w:rsidRPr="00182BE9" w:rsidRDefault="00182BE9" w:rsidP="00AA091D">
      <w:pPr>
        <w:pStyle w:val="Bezodstpw"/>
        <w:jc w:val="both"/>
        <w:rPr>
          <w:rFonts w:ascii="Times New Roman" w:eastAsia="Times New Roman" w:hAnsi="Times New Roman"/>
          <w:sz w:val="24"/>
          <w:szCs w:val="24"/>
        </w:rPr>
      </w:pPr>
      <w:r>
        <w:rPr>
          <w:rFonts w:ascii="Times New Roman" w:hAnsi="Times New Roman"/>
          <w:sz w:val="24"/>
          <w:szCs w:val="24"/>
        </w:rPr>
        <w:t>s</w:t>
      </w:r>
      <w:r w:rsidRPr="00182BE9">
        <w:rPr>
          <w:rFonts w:ascii="Times New Roman" w:hAnsi="Times New Roman"/>
          <w:sz w:val="24"/>
          <w:szCs w:val="24"/>
        </w:rPr>
        <w:t xml:space="preserve">trona internetowa: </w:t>
      </w:r>
      <w:hyperlink r:id="rId8" w:history="1">
        <w:r w:rsidRPr="00182BE9">
          <w:rPr>
            <w:rStyle w:val="Hipercze"/>
            <w:rFonts w:ascii="Times New Roman" w:hAnsi="Times New Roman"/>
            <w:sz w:val="24"/>
            <w:szCs w:val="24"/>
          </w:rPr>
          <w:t>http://um.slawno.ibip.pl</w:t>
        </w:r>
      </w:hyperlink>
    </w:p>
    <w:p w:rsidR="008C6BCF" w:rsidRDefault="00182BE9" w:rsidP="00AA091D">
      <w:pPr>
        <w:pStyle w:val="Bezodstpw"/>
        <w:jc w:val="both"/>
        <w:rPr>
          <w:rFonts w:ascii="Times New Roman" w:eastAsia="Times New Roman" w:hAnsi="Times New Roman"/>
          <w:sz w:val="24"/>
          <w:szCs w:val="24"/>
        </w:rPr>
      </w:pPr>
      <w:r w:rsidRPr="008254C1">
        <w:rPr>
          <w:rFonts w:ascii="Times New Roman" w:eastAsia="Times New Roman" w:hAnsi="Times New Roman"/>
          <w:sz w:val="24"/>
          <w:szCs w:val="24"/>
        </w:rPr>
        <w:t>NIP: 499-04-28-873</w:t>
      </w:r>
    </w:p>
    <w:p w:rsidR="00DA49C0" w:rsidRPr="00DA49C0" w:rsidRDefault="00DA49C0" w:rsidP="00DA49C0">
      <w:pPr>
        <w:pStyle w:val="Bezodstpw"/>
        <w:ind w:left="502"/>
        <w:jc w:val="both"/>
        <w:rPr>
          <w:rFonts w:ascii="Times New Roman" w:eastAsia="Times New Roman" w:hAnsi="Times New Roman"/>
          <w:sz w:val="12"/>
          <w:szCs w:val="12"/>
        </w:rPr>
      </w:pPr>
    </w:p>
    <w:p w:rsidR="002F497B" w:rsidRPr="00DA49C0" w:rsidRDefault="00DA49C0" w:rsidP="00381C5B">
      <w:pPr>
        <w:shd w:val="clear" w:color="auto" w:fill="D9D9D9" w:themeFill="background1" w:themeFillShade="D9"/>
        <w:jc w:val="center"/>
        <w:rPr>
          <w:rFonts w:ascii="Times New Roman" w:hAnsi="Times New Roman" w:cs="Times New Roman"/>
          <w:b/>
          <w:sz w:val="24"/>
          <w:szCs w:val="24"/>
        </w:rPr>
      </w:pPr>
      <w:r>
        <w:rPr>
          <w:rFonts w:ascii="Times New Roman" w:hAnsi="Times New Roman" w:cs="Times New Roman"/>
          <w:b/>
          <w:sz w:val="24"/>
          <w:szCs w:val="24"/>
        </w:rPr>
        <w:t xml:space="preserve">§ 2. </w:t>
      </w:r>
      <w:r w:rsidR="009715C9" w:rsidRPr="00DA49C0">
        <w:rPr>
          <w:rFonts w:ascii="Times New Roman" w:hAnsi="Times New Roman" w:cs="Times New Roman"/>
          <w:b/>
          <w:sz w:val="24"/>
          <w:szCs w:val="24"/>
        </w:rPr>
        <w:t>TRYB UDZIELENIA ZAMÓWIENIA</w:t>
      </w:r>
    </w:p>
    <w:p w:rsidR="008E7782" w:rsidRPr="00182BE9" w:rsidRDefault="008C6BCF" w:rsidP="00DA49C0">
      <w:pPr>
        <w:pStyle w:val="Akapitzlist"/>
        <w:numPr>
          <w:ilvl w:val="1"/>
          <w:numId w:val="2"/>
        </w:numPr>
        <w:spacing w:line="240" w:lineRule="auto"/>
        <w:jc w:val="both"/>
        <w:rPr>
          <w:rFonts w:ascii="Times New Roman" w:hAnsi="Times New Roman" w:cs="Times New Roman"/>
          <w:bCs/>
          <w:sz w:val="24"/>
          <w:szCs w:val="24"/>
        </w:rPr>
      </w:pPr>
      <w:r w:rsidRPr="00182BE9">
        <w:rPr>
          <w:rFonts w:ascii="Times New Roman" w:hAnsi="Times New Roman" w:cs="Times New Roman"/>
          <w:sz w:val="24"/>
          <w:szCs w:val="24"/>
        </w:rPr>
        <w:t xml:space="preserve">Do postępowania stosuje się przepisy ustawy z dnia 29 stycznia 2004 r. Prawo zamówień publicznych </w:t>
      </w:r>
      <w:r w:rsidR="00232DCE" w:rsidRPr="00182BE9">
        <w:rPr>
          <w:rFonts w:ascii="Times New Roman" w:hAnsi="Times New Roman" w:cs="Times New Roman"/>
        </w:rPr>
        <w:t>(j.t. Dz.U. z 201</w:t>
      </w:r>
      <w:r w:rsidR="00CE30C6">
        <w:rPr>
          <w:rFonts w:ascii="Times New Roman" w:hAnsi="Times New Roman" w:cs="Times New Roman"/>
        </w:rPr>
        <w:t>8</w:t>
      </w:r>
      <w:r w:rsidR="00232DCE" w:rsidRPr="00182BE9">
        <w:rPr>
          <w:rFonts w:ascii="Times New Roman" w:hAnsi="Times New Roman" w:cs="Times New Roman"/>
        </w:rPr>
        <w:t xml:space="preserve"> r., poz.</w:t>
      </w:r>
      <w:r w:rsidR="00DE5B91">
        <w:rPr>
          <w:rFonts w:ascii="Times New Roman" w:hAnsi="Times New Roman" w:cs="Times New Roman"/>
        </w:rPr>
        <w:t xml:space="preserve"> 1</w:t>
      </w:r>
      <w:r w:rsidR="00CE30C6">
        <w:rPr>
          <w:rFonts w:ascii="Times New Roman" w:hAnsi="Times New Roman" w:cs="Times New Roman"/>
        </w:rPr>
        <w:t>986</w:t>
      </w:r>
      <w:r w:rsidR="00232DCE" w:rsidRPr="00182BE9">
        <w:rPr>
          <w:rFonts w:ascii="Times New Roman" w:hAnsi="Times New Roman" w:cs="Times New Roman"/>
        </w:rPr>
        <w:t>)</w:t>
      </w:r>
      <w:r w:rsidRPr="00182BE9">
        <w:rPr>
          <w:rFonts w:ascii="Times New Roman" w:hAnsi="Times New Roman" w:cs="Times New Roman"/>
          <w:bCs/>
          <w:sz w:val="24"/>
          <w:szCs w:val="24"/>
        </w:rPr>
        <w:t xml:space="preserve">, zwanej dalej </w:t>
      </w:r>
      <w:r w:rsidR="00842B2B" w:rsidRPr="00182BE9">
        <w:rPr>
          <w:rFonts w:ascii="Times New Roman" w:hAnsi="Times New Roman" w:cs="Times New Roman"/>
          <w:bCs/>
          <w:sz w:val="24"/>
          <w:szCs w:val="24"/>
        </w:rPr>
        <w:t>PZP</w:t>
      </w:r>
      <w:r w:rsidRPr="00182BE9">
        <w:rPr>
          <w:rFonts w:ascii="Times New Roman" w:hAnsi="Times New Roman" w:cs="Times New Roman"/>
          <w:bCs/>
          <w:sz w:val="24"/>
          <w:szCs w:val="24"/>
        </w:rPr>
        <w:t>.</w:t>
      </w:r>
    </w:p>
    <w:p w:rsidR="008C6BCF" w:rsidRPr="00182BE9" w:rsidRDefault="008C6BCF" w:rsidP="00DA49C0">
      <w:pPr>
        <w:pStyle w:val="Akapitzlist"/>
        <w:numPr>
          <w:ilvl w:val="1"/>
          <w:numId w:val="2"/>
        </w:numPr>
        <w:spacing w:line="240" w:lineRule="auto"/>
        <w:jc w:val="both"/>
        <w:rPr>
          <w:rFonts w:ascii="Times New Roman" w:hAnsi="Times New Roman" w:cs="Times New Roman"/>
          <w:bCs/>
          <w:sz w:val="24"/>
          <w:szCs w:val="24"/>
        </w:rPr>
      </w:pPr>
      <w:r w:rsidRPr="00182BE9">
        <w:rPr>
          <w:rFonts w:ascii="Times New Roman" w:hAnsi="Times New Roman" w:cs="Times New Roman"/>
          <w:bCs/>
          <w:sz w:val="24"/>
          <w:szCs w:val="24"/>
        </w:rPr>
        <w:t>Zamówienie udzielane jest w trybie przetargu nieograniczonego. Do postępowania stosuje się przepisy dotyczące zamówień o wartości</w:t>
      </w:r>
      <w:r w:rsidR="002274A2" w:rsidRPr="00182BE9">
        <w:rPr>
          <w:rFonts w:ascii="Times New Roman" w:hAnsi="Times New Roman" w:cs="Times New Roman"/>
          <w:bCs/>
          <w:sz w:val="24"/>
          <w:szCs w:val="24"/>
        </w:rPr>
        <w:t xml:space="preserve"> </w:t>
      </w:r>
      <w:r w:rsidR="00DE5B91">
        <w:rPr>
          <w:rFonts w:ascii="Times New Roman" w:hAnsi="Times New Roman" w:cs="Times New Roman"/>
          <w:bCs/>
          <w:sz w:val="24"/>
          <w:szCs w:val="24"/>
        </w:rPr>
        <w:t>nie</w:t>
      </w:r>
      <w:r w:rsidR="008E7782" w:rsidRPr="00182BE9">
        <w:rPr>
          <w:rFonts w:ascii="Times New Roman" w:hAnsi="Times New Roman" w:cs="Times New Roman"/>
          <w:bCs/>
          <w:sz w:val="24"/>
          <w:szCs w:val="24"/>
        </w:rPr>
        <w:t xml:space="preserve">przekraczającej wyrażoną w złotych równowartość kwoty </w:t>
      </w:r>
      <w:r w:rsidR="00232DCE" w:rsidRPr="00182BE9">
        <w:rPr>
          <w:rFonts w:ascii="Times New Roman" w:hAnsi="Times New Roman" w:cs="Times New Roman"/>
          <w:bCs/>
          <w:sz w:val="24"/>
          <w:szCs w:val="24"/>
        </w:rPr>
        <w:t>2</w:t>
      </w:r>
      <w:r w:rsidR="00DE5B91">
        <w:rPr>
          <w:rFonts w:ascii="Times New Roman" w:hAnsi="Times New Roman" w:cs="Times New Roman"/>
          <w:bCs/>
          <w:sz w:val="24"/>
          <w:szCs w:val="24"/>
        </w:rPr>
        <w:t>21</w:t>
      </w:r>
      <w:r w:rsidR="003D737A" w:rsidRPr="00182BE9">
        <w:rPr>
          <w:rFonts w:ascii="Times New Roman" w:hAnsi="Times New Roman" w:cs="Times New Roman"/>
          <w:bCs/>
          <w:sz w:val="24"/>
          <w:szCs w:val="24"/>
        </w:rPr>
        <w:t>.</w:t>
      </w:r>
      <w:r w:rsidR="008E7782" w:rsidRPr="00182BE9">
        <w:rPr>
          <w:rFonts w:ascii="Times New Roman" w:hAnsi="Times New Roman" w:cs="Times New Roman"/>
          <w:bCs/>
          <w:sz w:val="24"/>
          <w:szCs w:val="24"/>
        </w:rPr>
        <w:t>000 euro</w:t>
      </w:r>
      <w:r w:rsidRPr="00182BE9">
        <w:rPr>
          <w:rFonts w:ascii="Times New Roman" w:hAnsi="Times New Roman" w:cs="Times New Roman"/>
          <w:bCs/>
          <w:sz w:val="24"/>
          <w:szCs w:val="24"/>
        </w:rPr>
        <w:t>.</w:t>
      </w:r>
    </w:p>
    <w:p w:rsidR="00842B2B" w:rsidRDefault="00842B2B" w:rsidP="00DA49C0">
      <w:pPr>
        <w:pStyle w:val="Akapitzlist"/>
        <w:numPr>
          <w:ilvl w:val="1"/>
          <w:numId w:val="2"/>
        </w:numPr>
        <w:spacing w:line="240" w:lineRule="auto"/>
        <w:jc w:val="both"/>
        <w:rPr>
          <w:rFonts w:ascii="Times New Roman" w:hAnsi="Times New Roman" w:cs="Times New Roman"/>
          <w:bCs/>
          <w:sz w:val="24"/>
          <w:szCs w:val="24"/>
        </w:rPr>
      </w:pPr>
      <w:r w:rsidRPr="00182BE9">
        <w:rPr>
          <w:rFonts w:ascii="Times New Roman" w:hAnsi="Times New Roman" w:cs="Times New Roman"/>
          <w:bCs/>
          <w:sz w:val="24"/>
          <w:szCs w:val="24"/>
        </w:rPr>
        <w:t>W zakresie nieuregulowanym niniejszą Specyfikacją Istotnych Warunków Zamówienia, zastosowanie mają przepisy ustawy PZP.</w:t>
      </w:r>
    </w:p>
    <w:p w:rsidR="00686182" w:rsidRPr="00686182" w:rsidRDefault="00842B2B" w:rsidP="00DA49C0">
      <w:pPr>
        <w:pStyle w:val="Akapitzlist"/>
        <w:numPr>
          <w:ilvl w:val="1"/>
          <w:numId w:val="2"/>
        </w:numPr>
        <w:spacing w:line="240" w:lineRule="auto"/>
        <w:jc w:val="both"/>
        <w:rPr>
          <w:rFonts w:ascii="Times New Roman" w:hAnsi="Times New Roman" w:cs="Times New Roman"/>
          <w:bCs/>
          <w:sz w:val="24"/>
          <w:szCs w:val="24"/>
        </w:rPr>
      </w:pPr>
      <w:r w:rsidRPr="00686182">
        <w:rPr>
          <w:rFonts w:ascii="Times New Roman" w:hAnsi="Times New Roman" w:cs="Times New Roman"/>
          <w:bCs/>
          <w:sz w:val="24"/>
          <w:szCs w:val="24"/>
        </w:rPr>
        <w:t>Zgodnie z art. 24aa ust. 1 ustawy PZP Zamawiający w prowadzonym przetargu nieograniczonym dokona oceny ofert na podstawie oświadczenia samego Wykonawcy,</w:t>
      </w:r>
      <w:r w:rsidR="00EF1B1E" w:rsidRPr="00686182">
        <w:rPr>
          <w:rFonts w:ascii="Times New Roman" w:hAnsi="Times New Roman" w:cs="Times New Roman"/>
          <w:bCs/>
          <w:sz w:val="24"/>
          <w:szCs w:val="24"/>
        </w:rPr>
        <w:t xml:space="preserve">             </w:t>
      </w:r>
      <w:r w:rsidRPr="00686182">
        <w:rPr>
          <w:rFonts w:ascii="Times New Roman" w:hAnsi="Times New Roman" w:cs="Times New Roman"/>
          <w:bCs/>
          <w:sz w:val="24"/>
          <w:szCs w:val="24"/>
        </w:rPr>
        <w:t xml:space="preserve"> a następnie zweryfikuje czy Wykonawca, którego oferta została oceniona jako najkorzystniejsza (na podstawie kryteriów oceny ofert), podlega wykluczeniu oraz oceni czy spełnia warunki udziału w postępowaniu.</w:t>
      </w:r>
      <w:r w:rsidR="00686182" w:rsidRPr="00686182">
        <w:rPr>
          <w:rFonts w:ascii="Times New Roman" w:hAnsi="Times New Roman" w:cs="Times New Roman"/>
          <w:bCs/>
          <w:sz w:val="24"/>
          <w:szCs w:val="24"/>
        </w:rPr>
        <w:t xml:space="preserve"> </w:t>
      </w:r>
      <w:r w:rsidR="00686182" w:rsidRPr="00686182">
        <w:rPr>
          <w:rFonts w:ascii="Times New Roman" w:hAnsi="Times New Roman" w:cs="Times New Roman"/>
          <w:sz w:val="24"/>
          <w:szCs w:val="24"/>
        </w:rPr>
        <w:t xml:space="preserve">Jeżeli wykonawca, o którym mowa </w:t>
      </w:r>
      <w:r w:rsidR="00686182">
        <w:rPr>
          <w:rFonts w:ascii="Times New Roman" w:hAnsi="Times New Roman" w:cs="Times New Roman"/>
          <w:sz w:val="24"/>
          <w:szCs w:val="24"/>
        </w:rPr>
        <w:t xml:space="preserve">                 </w:t>
      </w:r>
      <w:r w:rsidR="00686182" w:rsidRPr="00686182">
        <w:rPr>
          <w:rFonts w:ascii="Times New Roman" w:hAnsi="Times New Roman" w:cs="Times New Roman"/>
          <w:sz w:val="24"/>
          <w:szCs w:val="24"/>
        </w:rPr>
        <w:t>w zdaniu pierwszym uchyla się od zawarcia umowy lub nie wnosi wymaganego zabezpieczenia należytego wykonania umowy, zamawiający zbada, czy wykonawca, który złożył ofertę najwyżej ocenioną spośród pozostałych ofert, nie podlega wykluczeniu oraz czy spełnia warunki udziału w postępowaniu.</w:t>
      </w:r>
    </w:p>
    <w:p w:rsidR="00842B2B" w:rsidRPr="00686182" w:rsidRDefault="00842B2B" w:rsidP="00DA49C0">
      <w:pPr>
        <w:pStyle w:val="Akapitzlist"/>
        <w:numPr>
          <w:ilvl w:val="1"/>
          <w:numId w:val="2"/>
        </w:numPr>
        <w:spacing w:line="240" w:lineRule="auto"/>
        <w:jc w:val="both"/>
        <w:rPr>
          <w:rFonts w:ascii="Times New Roman" w:hAnsi="Times New Roman" w:cs="Times New Roman"/>
          <w:bCs/>
          <w:sz w:val="24"/>
          <w:szCs w:val="24"/>
        </w:rPr>
      </w:pPr>
      <w:r w:rsidRPr="00686182">
        <w:rPr>
          <w:rFonts w:ascii="Times New Roman" w:hAnsi="Times New Roman" w:cs="Times New Roman"/>
          <w:bCs/>
          <w:sz w:val="24"/>
          <w:szCs w:val="24"/>
        </w:rPr>
        <w:t>W pierwszej kolejności Zamawiający dokona oceny ofert pod kątem przesłanek odrzucenia oferty (art. 89 ust. 1 ustawy PZP)oraz kryteriów oceny ofert opisanych w SIWZ, po czym dopiero wyłącznie w odniesieniu do Wykonawcy, którego oferta została oceniona jako najkorzystniejsza (uplasowała się na najwyższej pozycji rankingowej), dokona oceny podmiotowej Wykonawcy:</w:t>
      </w:r>
    </w:p>
    <w:p w:rsidR="00842B2B" w:rsidRDefault="00842B2B" w:rsidP="00DA49C0">
      <w:pPr>
        <w:pStyle w:val="Akapitzlist"/>
        <w:numPr>
          <w:ilvl w:val="0"/>
          <w:numId w:val="8"/>
        </w:numPr>
        <w:spacing w:line="240" w:lineRule="auto"/>
        <w:jc w:val="both"/>
        <w:rPr>
          <w:rFonts w:ascii="Times New Roman" w:hAnsi="Times New Roman" w:cs="Times New Roman"/>
          <w:bCs/>
          <w:sz w:val="24"/>
          <w:szCs w:val="24"/>
        </w:rPr>
      </w:pPr>
      <w:r w:rsidRPr="00686182">
        <w:rPr>
          <w:rFonts w:ascii="Times New Roman" w:hAnsi="Times New Roman" w:cs="Times New Roman"/>
          <w:bCs/>
          <w:sz w:val="24"/>
          <w:szCs w:val="24"/>
        </w:rPr>
        <w:t>zbada oświadczenie wstępne, a następnie zażąda przedłożenia dokumentów</w:t>
      </w:r>
      <w:r w:rsidR="00686182">
        <w:rPr>
          <w:rFonts w:ascii="Times New Roman" w:hAnsi="Times New Roman" w:cs="Times New Roman"/>
          <w:bCs/>
          <w:sz w:val="24"/>
          <w:szCs w:val="24"/>
        </w:rPr>
        <w:t xml:space="preserve"> </w:t>
      </w:r>
      <w:r w:rsidRPr="00686182">
        <w:rPr>
          <w:rFonts w:ascii="Times New Roman" w:hAnsi="Times New Roman" w:cs="Times New Roman"/>
          <w:bCs/>
          <w:sz w:val="24"/>
          <w:szCs w:val="24"/>
        </w:rPr>
        <w:t xml:space="preserve">w trybie </w:t>
      </w:r>
      <w:r w:rsidR="00CE30C6">
        <w:rPr>
          <w:rFonts w:ascii="Times New Roman" w:hAnsi="Times New Roman" w:cs="Times New Roman"/>
          <w:bCs/>
          <w:sz w:val="24"/>
          <w:szCs w:val="24"/>
        </w:rPr>
        <w:t xml:space="preserve">          </w:t>
      </w:r>
      <w:r w:rsidRPr="00686182">
        <w:rPr>
          <w:rFonts w:ascii="Times New Roman" w:hAnsi="Times New Roman" w:cs="Times New Roman"/>
          <w:bCs/>
          <w:sz w:val="24"/>
          <w:szCs w:val="24"/>
        </w:rPr>
        <w:t>art. 26 ust. 1</w:t>
      </w:r>
      <w:r w:rsidR="00CE30C6">
        <w:rPr>
          <w:rFonts w:ascii="Times New Roman" w:hAnsi="Times New Roman" w:cs="Times New Roman"/>
          <w:bCs/>
          <w:sz w:val="24"/>
          <w:szCs w:val="24"/>
        </w:rPr>
        <w:t xml:space="preserve"> </w:t>
      </w:r>
      <w:r w:rsidRPr="00686182">
        <w:rPr>
          <w:rFonts w:ascii="Times New Roman" w:hAnsi="Times New Roman" w:cs="Times New Roman"/>
          <w:bCs/>
          <w:sz w:val="24"/>
          <w:szCs w:val="24"/>
        </w:rPr>
        <w:t>lub 2 ustawy PZP</w:t>
      </w:r>
      <w:r w:rsidR="00686182">
        <w:rPr>
          <w:rFonts w:ascii="Times New Roman" w:hAnsi="Times New Roman" w:cs="Times New Roman"/>
          <w:bCs/>
          <w:sz w:val="24"/>
          <w:szCs w:val="24"/>
        </w:rPr>
        <w:t>,</w:t>
      </w:r>
    </w:p>
    <w:p w:rsidR="003D737A" w:rsidRPr="00DA49C0" w:rsidRDefault="000D37B5" w:rsidP="00DA49C0">
      <w:pPr>
        <w:pStyle w:val="Akapitzlist"/>
        <w:numPr>
          <w:ilvl w:val="0"/>
          <w:numId w:val="8"/>
        </w:numPr>
        <w:spacing w:line="240" w:lineRule="auto"/>
        <w:jc w:val="both"/>
        <w:rPr>
          <w:rFonts w:ascii="Times New Roman" w:hAnsi="Times New Roman" w:cs="Times New Roman"/>
          <w:bCs/>
          <w:sz w:val="24"/>
          <w:szCs w:val="24"/>
        </w:rPr>
      </w:pPr>
      <w:r w:rsidRPr="00686182">
        <w:rPr>
          <w:rFonts w:ascii="Times New Roman" w:hAnsi="Times New Roman" w:cs="Times New Roman"/>
          <w:bCs/>
          <w:sz w:val="24"/>
          <w:szCs w:val="24"/>
        </w:rPr>
        <w:t>po pozytywnej weryfikacji złożonych przez tego Wykonawcę dokumentów, Zamawiający dokona wyboru oferty najkorzystniejszej</w:t>
      </w:r>
      <w:r w:rsidR="00686182">
        <w:rPr>
          <w:rFonts w:ascii="Times New Roman" w:hAnsi="Times New Roman" w:cs="Times New Roman"/>
          <w:bCs/>
          <w:sz w:val="24"/>
          <w:szCs w:val="24"/>
        </w:rPr>
        <w:t>,</w:t>
      </w:r>
      <w:r w:rsidRPr="00686182">
        <w:rPr>
          <w:rFonts w:ascii="Times New Roman" w:hAnsi="Times New Roman" w:cs="Times New Roman"/>
          <w:bCs/>
          <w:sz w:val="24"/>
          <w:szCs w:val="24"/>
        </w:rPr>
        <w:t xml:space="preserve"> tj. tej, która poprzednio została najwyżej oceniona.</w:t>
      </w:r>
    </w:p>
    <w:p w:rsidR="008C6BCF" w:rsidRPr="00DA49C0" w:rsidRDefault="00DA49C0" w:rsidP="00381C5B">
      <w:pPr>
        <w:shd w:val="clear" w:color="auto" w:fill="D9D9D9" w:themeFill="background1" w:themeFillShade="D9"/>
        <w:spacing w:after="120"/>
        <w:jc w:val="center"/>
        <w:rPr>
          <w:rFonts w:ascii="Times New Roman" w:hAnsi="Times New Roman" w:cs="Times New Roman"/>
          <w:b/>
          <w:sz w:val="24"/>
          <w:szCs w:val="24"/>
        </w:rPr>
      </w:pPr>
      <w:r>
        <w:rPr>
          <w:rFonts w:ascii="Times New Roman" w:hAnsi="Times New Roman" w:cs="Times New Roman"/>
          <w:b/>
          <w:bCs/>
          <w:sz w:val="24"/>
          <w:szCs w:val="24"/>
        </w:rPr>
        <w:t xml:space="preserve">§ 3. </w:t>
      </w:r>
      <w:r w:rsidR="009715C9" w:rsidRPr="00DA49C0">
        <w:rPr>
          <w:rFonts w:ascii="Times New Roman" w:hAnsi="Times New Roman" w:cs="Times New Roman"/>
          <w:b/>
          <w:bCs/>
          <w:sz w:val="24"/>
          <w:szCs w:val="24"/>
        </w:rPr>
        <w:t>OPIS PRZEDMIOTU ZAMÓWIENIA</w:t>
      </w:r>
    </w:p>
    <w:p w:rsidR="0068752A" w:rsidRPr="00CF4622" w:rsidRDefault="0068752A" w:rsidP="0068752A">
      <w:pPr>
        <w:autoSpaceDE w:val="0"/>
        <w:spacing w:after="0" w:line="100" w:lineRule="atLeast"/>
        <w:rPr>
          <w:rFonts w:ascii="Times New Roman" w:hAnsi="Times New Roman"/>
          <w:b/>
          <w:bCs/>
          <w:color w:val="000000"/>
          <w:sz w:val="26"/>
          <w:szCs w:val="26"/>
          <w:lang w:eastAsia="ar-SA"/>
        </w:rPr>
      </w:pPr>
      <w:r w:rsidRPr="00175CA8">
        <w:rPr>
          <w:rFonts w:ascii="Times New Roman" w:hAnsi="Times New Roman"/>
          <w:b/>
          <w:bCs/>
          <w:color w:val="000000"/>
          <w:sz w:val="28"/>
          <w:szCs w:val="28"/>
          <w:lang w:eastAsia="ar-SA"/>
        </w:rPr>
        <w:t xml:space="preserve">1. </w:t>
      </w:r>
      <w:r w:rsidRPr="00CF4622">
        <w:rPr>
          <w:rFonts w:ascii="Times New Roman" w:hAnsi="Times New Roman"/>
          <w:b/>
          <w:bCs/>
          <w:color w:val="000000"/>
          <w:sz w:val="26"/>
          <w:szCs w:val="26"/>
          <w:lang w:eastAsia="ar-SA"/>
        </w:rPr>
        <w:t>CHARAKTERYSTYKA GMINY MIASTO SŁAWNO</w:t>
      </w:r>
    </w:p>
    <w:p w:rsidR="0068752A" w:rsidRPr="00175CA8" w:rsidRDefault="0068752A" w:rsidP="0068752A">
      <w:pPr>
        <w:numPr>
          <w:ilvl w:val="0"/>
          <w:numId w:val="9"/>
        </w:numPr>
        <w:suppressAutoHyphens/>
        <w:autoSpaceDE w:val="0"/>
        <w:spacing w:after="0" w:line="100" w:lineRule="atLeast"/>
        <w:ind w:left="567" w:hanging="283"/>
        <w:textAlignment w:val="baseline"/>
        <w:rPr>
          <w:rFonts w:ascii="Times New Roman" w:hAnsi="Times New Roman"/>
          <w:b/>
          <w:bCs/>
          <w:color w:val="000000"/>
          <w:sz w:val="24"/>
          <w:szCs w:val="24"/>
          <w:lang w:eastAsia="ar-SA"/>
        </w:rPr>
      </w:pPr>
      <w:r w:rsidRPr="00175CA8">
        <w:rPr>
          <w:rFonts w:ascii="Times New Roman" w:hAnsi="Times New Roman"/>
          <w:b/>
          <w:bCs/>
          <w:color w:val="000000"/>
          <w:sz w:val="24"/>
          <w:szCs w:val="24"/>
          <w:lang w:eastAsia="ar-SA"/>
        </w:rPr>
        <w:t>Powierzchnia</w:t>
      </w:r>
    </w:p>
    <w:p w:rsidR="0068752A" w:rsidRPr="00175CA8" w:rsidRDefault="0068752A" w:rsidP="0068752A">
      <w:pPr>
        <w:autoSpaceDE w:val="0"/>
        <w:spacing w:after="0" w:line="100" w:lineRule="atLeast"/>
        <w:rPr>
          <w:rFonts w:ascii="Times New Roman" w:hAnsi="Times New Roman"/>
          <w:color w:val="000000"/>
          <w:sz w:val="24"/>
          <w:szCs w:val="24"/>
          <w:lang w:eastAsia="ar-SA"/>
        </w:rPr>
      </w:pPr>
      <w:r w:rsidRPr="00175CA8">
        <w:rPr>
          <w:rFonts w:ascii="Times New Roman" w:hAnsi="Times New Roman"/>
          <w:color w:val="000000"/>
          <w:sz w:val="24"/>
          <w:szCs w:val="24"/>
          <w:lang w:eastAsia="ar-SA"/>
        </w:rPr>
        <w:t xml:space="preserve">          Powierzchnia Gminy Miasto Sławno wynosi </w:t>
      </w:r>
      <w:r w:rsidRPr="00175CA8">
        <w:rPr>
          <w:rFonts w:ascii="Times New Roman" w:hAnsi="Times New Roman"/>
          <w:b/>
          <w:color w:val="000000"/>
          <w:sz w:val="24"/>
          <w:szCs w:val="24"/>
          <w:lang w:eastAsia="ar-SA"/>
        </w:rPr>
        <w:t>1583 ha</w:t>
      </w:r>
      <w:r w:rsidRPr="00175CA8">
        <w:rPr>
          <w:rFonts w:ascii="Times New Roman" w:hAnsi="Times New Roman"/>
          <w:color w:val="000000"/>
          <w:sz w:val="24"/>
          <w:szCs w:val="24"/>
          <w:lang w:eastAsia="ar-SA"/>
        </w:rPr>
        <w:t>.</w:t>
      </w:r>
    </w:p>
    <w:p w:rsidR="0068752A" w:rsidRPr="00175CA8" w:rsidRDefault="0068752A" w:rsidP="0068752A">
      <w:pPr>
        <w:numPr>
          <w:ilvl w:val="0"/>
          <w:numId w:val="9"/>
        </w:numPr>
        <w:suppressAutoHyphens/>
        <w:autoSpaceDE w:val="0"/>
        <w:spacing w:after="0" w:line="100" w:lineRule="atLeast"/>
        <w:ind w:left="567" w:hanging="283"/>
        <w:textAlignment w:val="baseline"/>
        <w:rPr>
          <w:rFonts w:ascii="Times New Roman" w:hAnsi="Times New Roman"/>
          <w:b/>
          <w:bCs/>
          <w:color w:val="000000"/>
          <w:sz w:val="24"/>
          <w:szCs w:val="24"/>
          <w:lang w:eastAsia="ar-SA"/>
        </w:rPr>
      </w:pPr>
      <w:r w:rsidRPr="00175CA8">
        <w:rPr>
          <w:rFonts w:ascii="Times New Roman" w:hAnsi="Times New Roman"/>
          <w:b/>
          <w:bCs/>
          <w:color w:val="000000"/>
          <w:sz w:val="24"/>
          <w:szCs w:val="24"/>
          <w:lang w:eastAsia="ar-SA"/>
        </w:rPr>
        <w:t>Liczba mieszka</w:t>
      </w:r>
      <w:r w:rsidRPr="00175CA8">
        <w:rPr>
          <w:rFonts w:ascii="Times New Roman" w:eastAsia="TimesNewRoman" w:hAnsi="Times New Roman"/>
          <w:b/>
          <w:bCs/>
          <w:color w:val="000000"/>
          <w:sz w:val="24"/>
          <w:szCs w:val="24"/>
          <w:lang w:eastAsia="ar-SA"/>
        </w:rPr>
        <w:t>ń</w:t>
      </w:r>
      <w:r w:rsidRPr="00175CA8">
        <w:rPr>
          <w:rFonts w:ascii="Times New Roman" w:hAnsi="Times New Roman"/>
          <w:b/>
          <w:bCs/>
          <w:color w:val="000000"/>
          <w:sz w:val="24"/>
          <w:szCs w:val="24"/>
          <w:lang w:eastAsia="ar-SA"/>
        </w:rPr>
        <w:t xml:space="preserve">ców </w:t>
      </w:r>
    </w:p>
    <w:p w:rsidR="0068752A" w:rsidRPr="00175CA8" w:rsidRDefault="0068752A" w:rsidP="0068752A">
      <w:pPr>
        <w:autoSpaceDE w:val="0"/>
        <w:spacing w:after="0" w:line="100" w:lineRule="atLeast"/>
        <w:ind w:left="567"/>
        <w:jc w:val="both"/>
        <w:rPr>
          <w:rFonts w:ascii="Times New Roman" w:hAnsi="Times New Roman"/>
          <w:color w:val="000000"/>
          <w:sz w:val="24"/>
          <w:szCs w:val="24"/>
          <w:lang w:eastAsia="ar-SA"/>
        </w:rPr>
      </w:pPr>
      <w:r w:rsidRPr="00175CA8">
        <w:rPr>
          <w:rFonts w:ascii="Times New Roman" w:hAnsi="Times New Roman"/>
          <w:color w:val="000000"/>
          <w:sz w:val="24"/>
          <w:szCs w:val="24"/>
          <w:lang w:eastAsia="ar-SA"/>
        </w:rPr>
        <w:t>Liczba mieszkańców Gminy Miasto Sławno wynosi ok</w:t>
      </w:r>
      <w:r w:rsidRPr="00175CA8">
        <w:rPr>
          <w:rFonts w:ascii="Times New Roman" w:hAnsi="Times New Roman"/>
          <w:color w:val="FF0000"/>
          <w:sz w:val="24"/>
          <w:szCs w:val="24"/>
          <w:lang w:eastAsia="ar-SA"/>
        </w:rPr>
        <w:t xml:space="preserve"> </w:t>
      </w:r>
      <w:r w:rsidRPr="00175CA8">
        <w:rPr>
          <w:rFonts w:ascii="Times New Roman" w:hAnsi="Times New Roman"/>
          <w:b/>
          <w:sz w:val="24"/>
          <w:szCs w:val="24"/>
          <w:lang w:eastAsia="ar-SA"/>
        </w:rPr>
        <w:t>12310</w:t>
      </w:r>
      <w:r w:rsidRPr="00175CA8">
        <w:rPr>
          <w:rFonts w:ascii="Times New Roman" w:hAnsi="Times New Roman"/>
          <w:color w:val="000000"/>
          <w:sz w:val="24"/>
          <w:szCs w:val="24"/>
          <w:lang w:eastAsia="ar-SA"/>
        </w:rPr>
        <w:t>, w tym około</w:t>
      </w:r>
      <w:r w:rsidRPr="00175CA8">
        <w:rPr>
          <w:rFonts w:ascii="Times New Roman" w:hAnsi="Times New Roman"/>
          <w:b/>
          <w:sz w:val="24"/>
          <w:szCs w:val="24"/>
          <w:lang w:eastAsia="ar-SA"/>
        </w:rPr>
        <w:t xml:space="preserve"> 7532</w:t>
      </w:r>
      <w:r w:rsidRPr="00175CA8">
        <w:rPr>
          <w:rFonts w:ascii="Times New Roman" w:hAnsi="Times New Roman"/>
          <w:sz w:val="24"/>
          <w:szCs w:val="24"/>
          <w:lang w:eastAsia="ar-SA"/>
        </w:rPr>
        <w:t xml:space="preserve">                   </w:t>
      </w:r>
      <w:r w:rsidRPr="00175CA8">
        <w:rPr>
          <w:rFonts w:ascii="Times New Roman" w:hAnsi="Times New Roman"/>
          <w:color w:val="000000"/>
          <w:sz w:val="24"/>
          <w:szCs w:val="24"/>
          <w:lang w:eastAsia="ar-SA"/>
        </w:rPr>
        <w:t xml:space="preserve">w  zabudowie  wielorodzinnej i około </w:t>
      </w:r>
      <w:r w:rsidRPr="00175CA8">
        <w:rPr>
          <w:rFonts w:ascii="Times New Roman" w:hAnsi="Times New Roman"/>
          <w:b/>
          <w:bCs/>
          <w:sz w:val="24"/>
          <w:szCs w:val="24"/>
          <w:lang w:eastAsia="ar-SA"/>
        </w:rPr>
        <w:t>4778</w:t>
      </w:r>
      <w:r w:rsidRPr="00175CA8">
        <w:rPr>
          <w:rFonts w:ascii="Times New Roman" w:hAnsi="Times New Roman"/>
          <w:bCs/>
          <w:sz w:val="24"/>
          <w:szCs w:val="24"/>
          <w:lang w:eastAsia="ar-SA"/>
        </w:rPr>
        <w:t xml:space="preserve"> </w:t>
      </w:r>
      <w:r w:rsidRPr="00175CA8">
        <w:rPr>
          <w:rFonts w:ascii="Times New Roman" w:hAnsi="Times New Roman"/>
          <w:color w:val="000000"/>
          <w:sz w:val="24"/>
          <w:szCs w:val="24"/>
          <w:lang w:eastAsia="ar-SA"/>
        </w:rPr>
        <w:t>w zabudowie jednorodzinnej.</w:t>
      </w:r>
    </w:p>
    <w:p w:rsidR="0068752A" w:rsidRPr="00175CA8" w:rsidRDefault="0068752A" w:rsidP="0068752A">
      <w:pPr>
        <w:numPr>
          <w:ilvl w:val="0"/>
          <w:numId w:val="9"/>
        </w:numPr>
        <w:suppressAutoHyphens/>
        <w:autoSpaceDE w:val="0"/>
        <w:spacing w:after="0" w:line="100" w:lineRule="atLeast"/>
        <w:ind w:left="567" w:hanging="283"/>
        <w:jc w:val="both"/>
        <w:textAlignment w:val="baseline"/>
        <w:rPr>
          <w:rFonts w:ascii="Times New Roman" w:hAnsi="Times New Roman"/>
          <w:color w:val="000000"/>
          <w:sz w:val="24"/>
          <w:szCs w:val="24"/>
          <w:lang w:eastAsia="ar-SA"/>
        </w:rPr>
      </w:pPr>
      <w:r w:rsidRPr="00175CA8">
        <w:rPr>
          <w:rFonts w:ascii="Times New Roman" w:hAnsi="Times New Roman"/>
          <w:b/>
          <w:color w:val="000000"/>
          <w:lang w:eastAsia="ar-SA"/>
        </w:rPr>
        <w:t>Liczba budynków jednorodzinnych i równoważnych (gospodarstw domowych)</w:t>
      </w:r>
      <w:r w:rsidRPr="00175CA8">
        <w:rPr>
          <w:rFonts w:ascii="Times New Roman" w:hAnsi="Times New Roman"/>
          <w:color w:val="000000"/>
          <w:lang w:eastAsia="ar-SA"/>
        </w:rPr>
        <w:t xml:space="preserve"> –  </w:t>
      </w:r>
      <w:r w:rsidRPr="00175CA8">
        <w:rPr>
          <w:rFonts w:ascii="Times New Roman" w:hAnsi="Times New Roman"/>
          <w:b/>
          <w:color w:val="000000"/>
          <w:lang w:eastAsia="ar-SA"/>
        </w:rPr>
        <w:t>ok. 1500</w:t>
      </w:r>
      <w:r w:rsidRPr="00175CA8">
        <w:rPr>
          <w:rFonts w:ascii="Times New Roman" w:hAnsi="Times New Roman"/>
          <w:b/>
          <w:lang w:eastAsia="ar-SA"/>
        </w:rPr>
        <w:t>.</w:t>
      </w:r>
    </w:p>
    <w:p w:rsidR="0068752A" w:rsidRPr="00175CA8" w:rsidRDefault="0068752A" w:rsidP="0068752A">
      <w:pPr>
        <w:numPr>
          <w:ilvl w:val="0"/>
          <w:numId w:val="9"/>
        </w:numPr>
        <w:suppressAutoHyphens/>
        <w:autoSpaceDE w:val="0"/>
        <w:autoSpaceDN w:val="0"/>
        <w:spacing w:after="0" w:line="240" w:lineRule="auto"/>
        <w:ind w:left="567" w:hanging="283"/>
        <w:contextualSpacing/>
        <w:jc w:val="both"/>
        <w:textAlignment w:val="baseline"/>
        <w:rPr>
          <w:rFonts w:ascii="Times New Roman" w:hAnsi="Times New Roman"/>
          <w:color w:val="000000"/>
        </w:rPr>
      </w:pPr>
      <w:r w:rsidRPr="00175CA8">
        <w:rPr>
          <w:rFonts w:ascii="Times New Roman" w:hAnsi="Times New Roman"/>
          <w:b/>
          <w:color w:val="000000"/>
        </w:rPr>
        <w:t>Liczba budynków wielorodzinnych</w:t>
      </w:r>
      <w:r w:rsidRPr="00175CA8">
        <w:rPr>
          <w:rFonts w:ascii="Times New Roman" w:hAnsi="Times New Roman"/>
          <w:color w:val="000000"/>
        </w:rPr>
        <w:t xml:space="preserve"> – </w:t>
      </w:r>
      <w:r w:rsidRPr="00175CA8">
        <w:rPr>
          <w:rFonts w:ascii="Times New Roman" w:hAnsi="Times New Roman"/>
          <w:b/>
        </w:rPr>
        <w:t>ok. 300</w:t>
      </w:r>
      <w:r w:rsidRPr="00175CA8">
        <w:rPr>
          <w:rFonts w:ascii="Times New Roman" w:hAnsi="Times New Roman"/>
          <w:color w:val="000000"/>
        </w:rPr>
        <w:t>.</w:t>
      </w:r>
    </w:p>
    <w:p w:rsidR="0068752A" w:rsidRPr="00175CA8" w:rsidRDefault="0068752A" w:rsidP="0068752A">
      <w:pPr>
        <w:numPr>
          <w:ilvl w:val="0"/>
          <w:numId w:val="9"/>
        </w:numPr>
        <w:suppressAutoHyphens/>
        <w:autoSpaceDE w:val="0"/>
        <w:autoSpaceDN w:val="0"/>
        <w:spacing w:after="0" w:line="240" w:lineRule="auto"/>
        <w:ind w:left="567" w:hanging="283"/>
        <w:contextualSpacing/>
        <w:jc w:val="both"/>
        <w:textAlignment w:val="baseline"/>
        <w:rPr>
          <w:rFonts w:ascii="Times New Roman" w:hAnsi="Times New Roman"/>
          <w:color w:val="000000"/>
        </w:rPr>
      </w:pPr>
      <w:r w:rsidRPr="00175CA8">
        <w:rPr>
          <w:rFonts w:ascii="Times New Roman" w:hAnsi="Times New Roman"/>
          <w:b/>
          <w:color w:val="000000"/>
        </w:rPr>
        <w:t xml:space="preserve">Liczba miejsc do gromadzenia odpadów zmieszanych (altanki, miejsca ustawienia pojemników) –  </w:t>
      </w:r>
      <w:r w:rsidRPr="00175CA8">
        <w:rPr>
          <w:rFonts w:ascii="Times New Roman" w:hAnsi="Times New Roman"/>
          <w:b/>
        </w:rPr>
        <w:t>ok. 1718</w:t>
      </w:r>
      <w:r w:rsidRPr="00175CA8">
        <w:rPr>
          <w:rFonts w:ascii="Times New Roman" w:hAnsi="Times New Roman"/>
          <w:color w:val="000000"/>
        </w:rPr>
        <w:t>.</w:t>
      </w:r>
    </w:p>
    <w:p w:rsidR="0068752A" w:rsidRPr="00175CA8" w:rsidRDefault="0068752A" w:rsidP="0068752A">
      <w:pPr>
        <w:numPr>
          <w:ilvl w:val="0"/>
          <w:numId w:val="9"/>
        </w:numPr>
        <w:suppressAutoHyphens/>
        <w:autoSpaceDE w:val="0"/>
        <w:autoSpaceDN w:val="0"/>
        <w:spacing w:after="0" w:line="240" w:lineRule="auto"/>
        <w:ind w:left="567" w:hanging="283"/>
        <w:contextualSpacing/>
        <w:jc w:val="both"/>
        <w:textAlignment w:val="baseline"/>
        <w:rPr>
          <w:rFonts w:ascii="Times New Roman" w:hAnsi="Times New Roman"/>
          <w:color w:val="000000"/>
        </w:rPr>
      </w:pPr>
      <w:r w:rsidRPr="00175CA8">
        <w:rPr>
          <w:rFonts w:ascii="Times New Roman" w:hAnsi="Times New Roman"/>
          <w:b/>
          <w:bCs/>
          <w:color w:val="000000"/>
          <w:sz w:val="24"/>
          <w:szCs w:val="24"/>
        </w:rPr>
        <w:t>Przedmiot zamówienia zgodnie z kodem CPV:</w:t>
      </w:r>
    </w:p>
    <w:p w:rsidR="0068752A" w:rsidRPr="00175CA8" w:rsidRDefault="0068752A" w:rsidP="0068752A">
      <w:pPr>
        <w:autoSpaceDE w:val="0"/>
        <w:spacing w:after="0" w:line="100" w:lineRule="atLeast"/>
        <w:ind w:firstLine="567"/>
        <w:jc w:val="both"/>
        <w:rPr>
          <w:rFonts w:ascii="Times New Roman" w:hAnsi="Times New Roman"/>
          <w:bCs/>
          <w:color w:val="000000"/>
          <w:sz w:val="24"/>
          <w:szCs w:val="24"/>
          <w:lang w:eastAsia="ar-SA"/>
        </w:rPr>
      </w:pPr>
      <w:r w:rsidRPr="00175CA8">
        <w:rPr>
          <w:rFonts w:ascii="Times New Roman" w:hAnsi="Times New Roman"/>
          <w:bCs/>
          <w:color w:val="000000"/>
          <w:sz w:val="24"/>
          <w:szCs w:val="24"/>
          <w:lang w:eastAsia="ar-SA"/>
        </w:rPr>
        <w:t>90.50.00.00-2 usługi związane z odpadami</w:t>
      </w:r>
    </w:p>
    <w:p w:rsidR="0068752A" w:rsidRPr="00175CA8" w:rsidRDefault="0068752A" w:rsidP="0068752A">
      <w:pPr>
        <w:autoSpaceDE w:val="0"/>
        <w:spacing w:after="0" w:line="100" w:lineRule="atLeast"/>
        <w:ind w:firstLine="567"/>
        <w:jc w:val="both"/>
        <w:rPr>
          <w:rFonts w:ascii="Times New Roman" w:hAnsi="Times New Roman"/>
          <w:bCs/>
          <w:color w:val="000000"/>
          <w:sz w:val="24"/>
          <w:szCs w:val="24"/>
          <w:lang w:eastAsia="ar-SA"/>
        </w:rPr>
      </w:pPr>
      <w:r w:rsidRPr="00175CA8">
        <w:rPr>
          <w:rFonts w:ascii="Times New Roman" w:hAnsi="Times New Roman"/>
          <w:bCs/>
          <w:color w:val="000000"/>
          <w:sz w:val="24"/>
          <w:szCs w:val="24"/>
          <w:lang w:eastAsia="ar-SA"/>
        </w:rPr>
        <w:t>90.51.10.00-2 usługi wywozu odpadów</w:t>
      </w:r>
    </w:p>
    <w:p w:rsidR="0068752A" w:rsidRPr="00175CA8" w:rsidRDefault="0068752A" w:rsidP="0068752A">
      <w:pPr>
        <w:autoSpaceDE w:val="0"/>
        <w:spacing w:after="0" w:line="240" w:lineRule="auto"/>
        <w:ind w:firstLine="567"/>
        <w:jc w:val="both"/>
        <w:rPr>
          <w:rFonts w:ascii="Times New Roman" w:hAnsi="Times New Roman"/>
          <w:color w:val="000000"/>
        </w:rPr>
      </w:pPr>
      <w:r w:rsidRPr="00175CA8">
        <w:rPr>
          <w:rFonts w:ascii="Times New Roman" w:hAnsi="Times New Roman"/>
          <w:bCs/>
          <w:color w:val="000000"/>
          <w:sz w:val="24"/>
          <w:szCs w:val="24"/>
        </w:rPr>
        <w:t>90.51.20.00-9 usługi transportu odpadów</w:t>
      </w:r>
    </w:p>
    <w:p w:rsidR="0068752A" w:rsidRPr="00175CA8" w:rsidRDefault="0068752A" w:rsidP="0068752A">
      <w:pPr>
        <w:autoSpaceDE w:val="0"/>
        <w:spacing w:after="0" w:line="240" w:lineRule="auto"/>
        <w:jc w:val="both"/>
        <w:rPr>
          <w:rFonts w:ascii="Times New Roman" w:hAnsi="Times New Roman"/>
          <w:b/>
          <w:bCs/>
          <w:color w:val="000000"/>
          <w:sz w:val="16"/>
          <w:szCs w:val="16"/>
        </w:rPr>
      </w:pPr>
    </w:p>
    <w:p w:rsidR="0068752A" w:rsidRPr="00CF4622" w:rsidRDefault="0068752A" w:rsidP="0068752A">
      <w:pPr>
        <w:autoSpaceDE w:val="0"/>
        <w:spacing w:after="0" w:line="240" w:lineRule="auto"/>
        <w:jc w:val="both"/>
        <w:rPr>
          <w:rFonts w:ascii="Times New Roman" w:hAnsi="Times New Roman"/>
          <w:b/>
          <w:bCs/>
          <w:color w:val="000000"/>
          <w:sz w:val="26"/>
          <w:szCs w:val="26"/>
        </w:rPr>
      </w:pPr>
      <w:r w:rsidRPr="00CF4622">
        <w:rPr>
          <w:rFonts w:ascii="Times New Roman" w:hAnsi="Times New Roman"/>
          <w:b/>
          <w:bCs/>
          <w:color w:val="000000"/>
          <w:sz w:val="26"/>
          <w:szCs w:val="26"/>
        </w:rPr>
        <w:t>2. SZCZEGÓŁOWY OPIS PRZEDMIOTU ZAMÓWIENIA</w:t>
      </w:r>
    </w:p>
    <w:p w:rsidR="00CF4622" w:rsidRPr="00CF4622" w:rsidRDefault="00CF4622" w:rsidP="0068752A">
      <w:pPr>
        <w:autoSpaceDE w:val="0"/>
        <w:spacing w:after="0" w:line="240" w:lineRule="auto"/>
        <w:jc w:val="both"/>
        <w:rPr>
          <w:rFonts w:ascii="Times New Roman" w:hAnsi="Times New Roman"/>
          <w:color w:val="000000"/>
          <w:sz w:val="12"/>
          <w:szCs w:val="12"/>
        </w:rPr>
      </w:pPr>
    </w:p>
    <w:p w:rsidR="0068752A" w:rsidRPr="00175CA8" w:rsidRDefault="0068752A" w:rsidP="0068752A">
      <w:pPr>
        <w:autoSpaceDE w:val="0"/>
        <w:spacing w:after="0" w:line="240" w:lineRule="auto"/>
        <w:jc w:val="both"/>
        <w:rPr>
          <w:rFonts w:ascii="Times New Roman" w:hAnsi="Times New Roman"/>
          <w:color w:val="000000"/>
          <w:sz w:val="24"/>
          <w:szCs w:val="24"/>
        </w:rPr>
      </w:pPr>
      <w:r w:rsidRPr="00175CA8">
        <w:rPr>
          <w:rFonts w:ascii="Times New Roman" w:hAnsi="Times New Roman"/>
          <w:color w:val="000000"/>
          <w:sz w:val="24"/>
          <w:szCs w:val="24"/>
        </w:rPr>
        <w:t>Przedmiotem zamówienia jest odbieranie wskazanych w opisie zamówienia rodzajów odpadów komunalnych od właścicieli nieruchomości w Gminie Miasto Sławno.</w:t>
      </w:r>
    </w:p>
    <w:p w:rsidR="0068752A" w:rsidRPr="00175CA8" w:rsidRDefault="0068752A" w:rsidP="0068752A">
      <w:pPr>
        <w:autoSpaceDE w:val="0"/>
        <w:spacing w:after="0" w:line="240" w:lineRule="auto"/>
        <w:jc w:val="both"/>
        <w:rPr>
          <w:rFonts w:ascii="Times New Roman" w:hAnsi="Times New Roman"/>
          <w:sz w:val="24"/>
          <w:szCs w:val="24"/>
        </w:rPr>
      </w:pPr>
      <w:r w:rsidRPr="00175CA8">
        <w:rPr>
          <w:rFonts w:ascii="Times New Roman" w:hAnsi="Times New Roman"/>
          <w:color w:val="000000"/>
          <w:sz w:val="24"/>
          <w:szCs w:val="24"/>
        </w:rPr>
        <w:t xml:space="preserve">Urządzenia do gromadzenia odpadów (pojemniki, kontenery, worki), które zostaną ustawione </w:t>
      </w:r>
      <w:r w:rsidRPr="00175CA8">
        <w:rPr>
          <w:rFonts w:ascii="Times New Roman" w:hAnsi="Times New Roman"/>
          <w:color w:val="000000"/>
          <w:sz w:val="24"/>
          <w:szCs w:val="24"/>
        </w:rPr>
        <w:br/>
        <w:t xml:space="preserve">w miejscach gromadzenia odpadów wskazanych przez </w:t>
      </w:r>
      <w:r w:rsidRPr="00175CA8">
        <w:rPr>
          <w:rFonts w:ascii="Times New Roman" w:hAnsi="Times New Roman"/>
          <w:b/>
          <w:color w:val="000000"/>
          <w:sz w:val="24"/>
          <w:szCs w:val="24"/>
        </w:rPr>
        <w:t>Zamawiającego</w:t>
      </w:r>
      <w:r w:rsidRPr="00175CA8">
        <w:rPr>
          <w:rFonts w:ascii="Times New Roman" w:hAnsi="Times New Roman"/>
          <w:color w:val="000000"/>
          <w:sz w:val="24"/>
          <w:szCs w:val="24"/>
        </w:rPr>
        <w:t xml:space="preserve">, zapewnia </w:t>
      </w:r>
      <w:r w:rsidRPr="00175CA8">
        <w:rPr>
          <w:rFonts w:ascii="Times New Roman" w:hAnsi="Times New Roman"/>
          <w:b/>
          <w:color w:val="000000"/>
          <w:sz w:val="24"/>
          <w:szCs w:val="24"/>
        </w:rPr>
        <w:t>Wykonawca</w:t>
      </w:r>
      <w:r w:rsidRPr="00175CA8">
        <w:rPr>
          <w:rFonts w:ascii="Times New Roman" w:hAnsi="Times New Roman"/>
          <w:color w:val="000000"/>
          <w:sz w:val="24"/>
          <w:szCs w:val="24"/>
        </w:rPr>
        <w:t xml:space="preserve">. </w:t>
      </w:r>
      <w:r w:rsidRPr="00175CA8">
        <w:rPr>
          <w:rFonts w:ascii="Times New Roman" w:hAnsi="Times New Roman"/>
          <w:b/>
          <w:color w:val="000000"/>
          <w:sz w:val="24"/>
          <w:szCs w:val="24"/>
        </w:rPr>
        <w:t xml:space="preserve">Zamawiający </w:t>
      </w:r>
      <w:r w:rsidRPr="00175CA8">
        <w:rPr>
          <w:rFonts w:ascii="Times New Roman" w:hAnsi="Times New Roman"/>
          <w:sz w:val="24"/>
          <w:szCs w:val="24"/>
        </w:rPr>
        <w:t xml:space="preserve">zapewnia część niezbędnych pojemników </w:t>
      </w:r>
      <w:r w:rsidRPr="00175CA8">
        <w:rPr>
          <w:rFonts w:ascii="Times New Roman" w:hAnsi="Times New Roman"/>
          <w:color w:val="000000"/>
          <w:sz w:val="24"/>
          <w:szCs w:val="24"/>
        </w:rPr>
        <w:t>do selektywnej zbiórki odpadów.</w:t>
      </w:r>
      <w:r w:rsidRPr="00175CA8">
        <w:rPr>
          <w:rFonts w:ascii="Times New Roman" w:hAnsi="Times New Roman"/>
          <w:b/>
          <w:color w:val="000000"/>
          <w:sz w:val="24"/>
          <w:szCs w:val="24"/>
        </w:rPr>
        <w:t xml:space="preserve"> </w:t>
      </w:r>
      <w:r w:rsidRPr="00175CA8">
        <w:rPr>
          <w:rFonts w:ascii="Times New Roman" w:hAnsi="Times New Roman"/>
          <w:color w:val="000000"/>
          <w:sz w:val="24"/>
          <w:szCs w:val="24"/>
        </w:rPr>
        <w:t xml:space="preserve"> Szczegółowe dane dotyczące ilości budynków jedno- i wielorodzinnych, ilości miejsc do gromadzenia odpadów (osłony śmietnikowe, miejsca ustawienia pojemników i inne), ilości i rodzaju niezbędnych pojemników do selektywnej zbiórki odpadów oraz worków przedstawiono w </w:t>
      </w:r>
      <w:r w:rsidRPr="00175CA8">
        <w:rPr>
          <w:rFonts w:ascii="Times New Roman" w:hAnsi="Times New Roman"/>
          <w:sz w:val="24"/>
          <w:szCs w:val="24"/>
        </w:rPr>
        <w:t>§ 3 ust. 4 SIWZ.</w:t>
      </w:r>
    </w:p>
    <w:p w:rsidR="0068752A" w:rsidRPr="00175CA8" w:rsidRDefault="0068752A" w:rsidP="0068752A">
      <w:pPr>
        <w:autoSpaceDE w:val="0"/>
        <w:spacing w:after="0" w:line="240" w:lineRule="auto"/>
        <w:jc w:val="both"/>
        <w:rPr>
          <w:rFonts w:ascii="Times New Roman" w:hAnsi="Times New Roman"/>
          <w:sz w:val="16"/>
          <w:szCs w:val="16"/>
        </w:rPr>
      </w:pPr>
    </w:p>
    <w:p w:rsidR="0068752A" w:rsidRPr="00175CA8" w:rsidRDefault="0068752A" w:rsidP="0068752A">
      <w:pPr>
        <w:jc w:val="both"/>
        <w:rPr>
          <w:rFonts w:ascii="Times New Roman" w:hAnsi="Times New Roman"/>
          <w:b/>
          <w:sz w:val="28"/>
          <w:szCs w:val="28"/>
        </w:rPr>
      </w:pPr>
      <w:r w:rsidRPr="00175CA8">
        <w:rPr>
          <w:rFonts w:ascii="Times New Roman" w:hAnsi="Times New Roman"/>
          <w:b/>
          <w:sz w:val="24"/>
          <w:szCs w:val="24"/>
        </w:rPr>
        <w:t>Wymagania</w:t>
      </w:r>
      <w:r w:rsidRPr="00175CA8">
        <w:rPr>
          <w:rFonts w:ascii="Times New Roman" w:hAnsi="Times New Roman"/>
          <w:b/>
          <w:sz w:val="28"/>
          <w:szCs w:val="28"/>
        </w:rPr>
        <w:t xml:space="preserve"> </w:t>
      </w:r>
      <w:r w:rsidRPr="00175CA8">
        <w:rPr>
          <w:rFonts w:ascii="Times New Roman" w:hAnsi="Times New Roman"/>
          <w:b/>
          <w:sz w:val="24"/>
          <w:szCs w:val="24"/>
        </w:rPr>
        <w:t>dotyczące częstotliwości odbierania odpadów komunalnych</w:t>
      </w:r>
    </w:p>
    <w:p w:rsidR="0068752A" w:rsidRPr="00175CA8" w:rsidRDefault="0068752A" w:rsidP="0068752A">
      <w:pPr>
        <w:autoSpaceDE w:val="0"/>
        <w:spacing w:after="0" w:line="240" w:lineRule="auto"/>
        <w:jc w:val="both"/>
        <w:rPr>
          <w:rFonts w:ascii="Times New Roman" w:hAnsi="Times New Roman"/>
          <w:b/>
          <w:bCs/>
          <w:color w:val="000000"/>
          <w:sz w:val="26"/>
          <w:szCs w:val="26"/>
          <w:u w:val="single"/>
        </w:rPr>
      </w:pPr>
      <w:r w:rsidRPr="00175CA8">
        <w:rPr>
          <w:rFonts w:ascii="Times New Roman" w:hAnsi="Times New Roman"/>
          <w:b/>
          <w:bCs/>
          <w:color w:val="000000"/>
          <w:sz w:val="26"/>
          <w:szCs w:val="26"/>
          <w:u w:val="single"/>
        </w:rPr>
        <w:t>1) Zabudowa wielorodzinna</w:t>
      </w: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b/>
          <w:bCs/>
          <w:color w:val="000000"/>
        </w:rPr>
        <w:t xml:space="preserve">a) Niesegregowane (zmieszane) odpady komunalne </w:t>
      </w:r>
    </w:p>
    <w:p w:rsidR="0068752A" w:rsidRPr="00175CA8" w:rsidRDefault="0068752A" w:rsidP="0068752A">
      <w:pPr>
        <w:autoSpaceDE w:val="0"/>
        <w:spacing w:after="0" w:line="240" w:lineRule="auto"/>
        <w:ind w:left="284"/>
        <w:jc w:val="both"/>
        <w:rPr>
          <w:rFonts w:ascii="Times New Roman" w:hAnsi="Times New Roman"/>
          <w:color w:val="000000"/>
        </w:rPr>
      </w:pPr>
      <w:r w:rsidRPr="00175CA8">
        <w:rPr>
          <w:rFonts w:ascii="Times New Roman" w:hAnsi="Times New Roman"/>
          <w:color w:val="000000"/>
        </w:rPr>
        <w:t xml:space="preserve">Niesegregowane (zmieszane) odpady komunalne zbierane będą do pojemników ustawionych </w:t>
      </w:r>
      <w:r w:rsidRPr="00175CA8">
        <w:rPr>
          <w:rFonts w:ascii="Times New Roman" w:hAnsi="Times New Roman"/>
          <w:color w:val="000000"/>
        </w:rPr>
        <w:br/>
        <w:t>w dotychczasowych przeznaczonych do tego miejscach (osłony śmietnikowe, wyznaczone utwardzone miejsca na pojemniki).</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b/>
          <w:bCs/>
          <w:color w:val="000000"/>
        </w:rPr>
        <w:t>Cz</w:t>
      </w:r>
      <w:r w:rsidRPr="00175CA8">
        <w:rPr>
          <w:rFonts w:ascii="Times New Roman" w:eastAsia="TimesNewRoman,Bold" w:hAnsi="Times New Roman"/>
          <w:b/>
          <w:bCs/>
          <w:color w:val="000000"/>
        </w:rPr>
        <w:t>ę</w:t>
      </w:r>
      <w:r w:rsidRPr="00175CA8">
        <w:rPr>
          <w:rFonts w:ascii="Times New Roman" w:hAnsi="Times New Roman"/>
          <w:b/>
          <w:bCs/>
          <w:color w:val="000000"/>
        </w:rPr>
        <w:t>stotliwo</w:t>
      </w:r>
      <w:r w:rsidRPr="00175CA8">
        <w:rPr>
          <w:rFonts w:ascii="Times New Roman" w:eastAsia="TimesNewRoman,Bold" w:hAnsi="Times New Roman"/>
          <w:b/>
          <w:bCs/>
          <w:color w:val="000000"/>
        </w:rPr>
        <w:t xml:space="preserve">ść </w:t>
      </w:r>
      <w:r w:rsidRPr="00175CA8">
        <w:rPr>
          <w:rFonts w:ascii="Times New Roman" w:hAnsi="Times New Roman"/>
          <w:color w:val="000000"/>
        </w:rPr>
        <w:t xml:space="preserve">wywozu przez </w:t>
      </w:r>
      <w:r w:rsidRPr="00175CA8">
        <w:rPr>
          <w:rFonts w:ascii="Times New Roman" w:hAnsi="Times New Roman"/>
          <w:b/>
          <w:color w:val="000000"/>
        </w:rPr>
        <w:t>Wykonawcę</w:t>
      </w:r>
      <w:r w:rsidRPr="00175CA8">
        <w:rPr>
          <w:rFonts w:ascii="Times New Roman" w:hAnsi="Times New Roman"/>
          <w:color w:val="000000"/>
        </w:rPr>
        <w:t xml:space="preserve"> odpadów zmieszanych </w:t>
      </w:r>
      <w:r w:rsidRPr="00175CA8">
        <w:rPr>
          <w:rFonts w:ascii="Times New Roman" w:hAnsi="Times New Roman"/>
        </w:rPr>
        <w:t xml:space="preserve">– </w:t>
      </w:r>
      <w:r w:rsidRPr="00175CA8">
        <w:rPr>
          <w:rFonts w:ascii="Times New Roman" w:hAnsi="Times New Roman"/>
          <w:b/>
        </w:rPr>
        <w:t>minimum</w:t>
      </w:r>
      <w:r w:rsidRPr="00175CA8">
        <w:rPr>
          <w:rFonts w:ascii="Times New Roman" w:hAnsi="Times New Roman"/>
        </w:rPr>
        <w:t xml:space="preserve"> </w:t>
      </w:r>
      <w:r w:rsidRPr="00175CA8">
        <w:rPr>
          <w:rFonts w:ascii="Times New Roman" w:hAnsi="Times New Roman"/>
          <w:b/>
          <w:bCs/>
        </w:rPr>
        <w:t>1 raz w tygodniu</w:t>
      </w:r>
      <w:r w:rsidRPr="00175CA8">
        <w:rPr>
          <w:rFonts w:ascii="Times New Roman" w:hAnsi="Times New Roman"/>
          <w:b/>
          <w:bCs/>
          <w:color w:val="000000"/>
        </w:rPr>
        <w:t xml:space="preserve"> </w:t>
      </w:r>
      <w:r w:rsidRPr="00175CA8">
        <w:rPr>
          <w:rFonts w:ascii="Times New Roman" w:hAnsi="Times New Roman"/>
          <w:b/>
          <w:bCs/>
          <w:color w:val="000000"/>
        </w:rPr>
        <w:br/>
      </w:r>
      <w:r w:rsidRPr="00175CA8">
        <w:rPr>
          <w:rFonts w:ascii="Times New Roman" w:hAnsi="Times New Roman"/>
          <w:color w:val="000000"/>
        </w:rPr>
        <w:t xml:space="preserve">w godzinach </w:t>
      </w:r>
      <w:r w:rsidRPr="00175CA8">
        <w:rPr>
          <w:rFonts w:ascii="Times New Roman" w:hAnsi="Times New Roman"/>
          <w:b/>
          <w:bCs/>
          <w:color w:val="000000"/>
        </w:rPr>
        <w:t>7.00 –</w:t>
      </w:r>
      <w:r w:rsidRPr="00175CA8">
        <w:rPr>
          <w:rFonts w:ascii="Times New Roman" w:hAnsi="Times New Roman"/>
        </w:rPr>
        <w:t xml:space="preserve"> </w:t>
      </w:r>
      <w:r w:rsidRPr="00175CA8">
        <w:rPr>
          <w:rFonts w:ascii="Times New Roman" w:hAnsi="Times New Roman"/>
          <w:b/>
          <w:bCs/>
          <w:color w:val="000000"/>
        </w:rPr>
        <w:t>20.00</w:t>
      </w:r>
      <w:r w:rsidRPr="00175CA8">
        <w:rPr>
          <w:rFonts w:ascii="Times New Roman" w:hAnsi="Times New Roman"/>
          <w:color w:val="000000"/>
        </w:rPr>
        <w:t>)</w:t>
      </w:r>
      <w:r w:rsidRPr="00175CA8">
        <w:rPr>
          <w:rFonts w:ascii="Times New Roman" w:hAnsi="Times New Roman"/>
          <w:i/>
          <w:iCs/>
          <w:color w:val="000000"/>
        </w:rPr>
        <w:t>.</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 xml:space="preserve">Pojemniki zapewnia </w:t>
      </w:r>
      <w:r w:rsidRPr="00175CA8">
        <w:rPr>
          <w:rFonts w:ascii="Times New Roman" w:hAnsi="Times New Roman"/>
          <w:b/>
          <w:color w:val="000000"/>
        </w:rPr>
        <w:t>Wykonawca</w:t>
      </w:r>
      <w:r w:rsidRPr="00175CA8">
        <w:rPr>
          <w:rFonts w:ascii="Times New Roman" w:hAnsi="Times New Roman"/>
          <w:color w:val="000000"/>
        </w:rPr>
        <w:t xml:space="preserve"> i ustawia je w miejscach wskazanych przez </w:t>
      </w:r>
      <w:r w:rsidRPr="00175CA8">
        <w:rPr>
          <w:rFonts w:ascii="Times New Roman" w:hAnsi="Times New Roman"/>
          <w:b/>
          <w:color w:val="000000"/>
        </w:rPr>
        <w:t>Zamawiającego</w:t>
      </w:r>
      <w:r w:rsidRPr="00175CA8">
        <w:rPr>
          <w:rFonts w:ascii="Times New Roman" w:hAnsi="Times New Roman"/>
          <w:color w:val="000000"/>
        </w:rPr>
        <w:t>. Ilość</w:t>
      </w:r>
      <w:r w:rsidRPr="00175CA8">
        <w:rPr>
          <w:rFonts w:ascii="Times New Roman" w:hAnsi="Times New Roman"/>
        </w:rPr>
        <w:t xml:space="preserve"> </w:t>
      </w:r>
      <w:r w:rsidRPr="00175CA8">
        <w:rPr>
          <w:rFonts w:ascii="Times New Roman" w:hAnsi="Times New Roman"/>
          <w:color w:val="000000"/>
        </w:rPr>
        <w:t>miejsc do gromadzenia odpadów (osłony śmietnikowe, miejsca ustawienia pojemników), ilość</w:t>
      </w:r>
      <w:r w:rsidRPr="00175CA8">
        <w:rPr>
          <w:rFonts w:ascii="Times New Roman" w:hAnsi="Times New Roman"/>
        </w:rPr>
        <w:t xml:space="preserve"> niezbędnych</w:t>
      </w:r>
      <w:r w:rsidRPr="00175CA8">
        <w:rPr>
          <w:rFonts w:ascii="Times New Roman" w:hAnsi="Times New Roman"/>
          <w:color w:val="000000"/>
        </w:rPr>
        <w:t xml:space="preserve"> pojemników podano w </w:t>
      </w:r>
      <w:r w:rsidRPr="00175CA8">
        <w:rPr>
          <w:rFonts w:ascii="Times New Roman" w:hAnsi="Times New Roman"/>
        </w:rPr>
        <w:t>§ 3 ust. 4 pkt 1 SIWZ.</w:t>
      </w:r>
    </w:p>
    <w:p w:rsidR="0068752A" w:rsidRPr="00175CA8" w:rsidRDefault="0068752A" w:rsidP="0068752A">
      <w:pPr>
        <w:numPr>
          <w:ilvl w:val="0"/>
          <w:numId w:val="10"/>
        </w:numPr>
        <w:suppressAutoHyphens/>
        <w:autoSpaceDE w:val="0"/>
        <w:autoSpaceDN w:val="0"/>
        <w:spacing w:after="0" w:line="240" w:lineRule="auto"/>
        <w:ind w:left="284" w:hanging="284"/>
        <w:contextualSpacing/>
        <w:jc w:val="both"/>
        <w:textAlignment w:val="baseline"/>
        <w:rPr>
          <w:rFonts w:ascii="Times New Roman" w:hAnsi="Times New Roman"/>
          <w:b/>
          <w:bCs/>
          <w:color w:val="000000"/>
        </w:rPr>
      </w:pPr>
      <w:r w:rsidRPr="00175CA8">
        <w:rPr>
          <w:rFonts w:ascii="Times New Roman" w:hAnsi="Times New Roman"/>
          <w:b/>
          <w:bCs/>
          <w:color w:val="000000"/>
        </w:rPr>
        <w:t xml:space="preserve">Selektywnie zbierane odpady komunalne (określone w regulaminie utrzymania czystości </w:t>
      </w:r>
      <w:r w:rsidRPr="00175CA8">
        <w:rPr>
          <w:rFonts w:ascii="Times New Roman" w:hAnsi="Times New Roman"/>
          <w:b/>
          <w:bCs/>
          <w:color w:val="000000"/>
        </w:rPr>
        <w:br/>
        <w:t>i porządku na terenie miasta Sławno)</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Selektywna zbiórka odpadów komunalnych na terenie zabudowy wielorodzinnej odbywać się</w:t>
      </w:r>
      <w:r w:rsidRPr="00175CA8">
        <w:rPr>
          <w:rFonts w:ascii="Times New Roman" w:hAnsi="Times New Roman"/>
        </w:rPr>
        <w:t xml:space="preserve"> </w:t>
      </w:r>
      <w:r w:rsidRPr="00175CA8">
        <w:rPr>
          <w:rFonts w:ascii="Times New Roman" w:hAnsi="Times New Roman"/>
          <w:color w:val="000000"/>
        </w:rPr>
        <w:t xml:space="preserve">będzie do specjalistycznych pojemników rozmieszczonych w miejscach ogólnie dostępnych. </w:t>
      </w:r>
      <w:r w:rsidRPr="00175CA8">
        <w:rPr>
          <w:rFonts w:ascii="Times New Roman" w:hAnsi="Times New Roman"/>
          <w:b/>
          <w:color w:val="000000"/>
        </w:rPr>
        <w:t>Prowadzona będzie z częstotliwością niedopuszczającą do przepełnienia pojemników</w:t>
      </w:r>
      <w:r w:rsidRPr="00175CA8">
        <w:rPr>
          <w:rFonts w:ascii="Times New Roman" w:hAnsi="Times New Roman"/>
          <w:color w:val="000000"/>
        </w:rPr>
        <w:t xml:space="preserve"> w godzinach 7.00-20.00 - </w:t>
      </w:r>
      <w:r w:rsidRPr="00175CA8">
        <w:rPr>
          <w:rFonts w:ascii="Times New Roman" w:hAnsi="Times New Roman"/>
          <w:b/>
          <w:color w:val="000000"/>
        </w:rPr>
        <w:t>jednak nie rzadziej niż</w:t>
      </w:r>
      <w:r w:rsidRPr="00175CA8">
        <w:rPr>
          <w:rFonts w:ascii="Times New Roman" w:hAnsi="Times New Roman"/>
          <w:color w:val="000000"/>
        </w:rPr>
        <w:t xml:space="preserve">:  </w:t>
      </w: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rPr>
        <w:t xml:space="preserve">      - pojemniki na „szkło” – 1 raz na cztery tygodnie,</w:t>
      </w: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rPr>
        <w:t xml:space="preserve">      - pojemniki na „papier” – 1 raz na cztery tygodnie,</w:t>
      </w: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rPr>
        <w:t xml:space="preserve">      - pojemniki na „plastik” – 1 raz na tydzień w okresie od 01 maja do 30 września, w pozostałych  </w:t>
      </w: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rPr>
        <w:t xml:space="preserve">         miesiącach 1 raz na dwa tygodnie.</w:t>
      </w:r>
    </w:p>
    <w:p w:rsidR="0068752A" w:rsidRPr="00175CA8" w:rsidRDefault="0068752A" w:rsidP="0068752A">
      <w:pPr>
        <w:autoSpaceDE w:val="0"/>
        <w:spacing w:after="0" w:line="240" w:lineRule="auto"/>
        <w:jc w:val="both"/>
        <w:rPr>
          <w:rFonts w:ascii="Times New Roman" w:hAnsi="Times New Roman"/>
          <w:sz w:val="16"/>
          <w:szCs w:val="16"/>
        </w:rPr>
      </w:pPr>
    </w:p>
    <w:p w:rsidR="0068752A" w:rsidRPr="00175CA8" w:rsidRDefault="0068752A" w:rsidP="0068752A">
      <w:pPr>
        <w:autoSpaceDE w:val="0"/>
        <w:spacing w:after="0" w:line="240" w:lineRule="auto"/>
        <w:jc w:val="both"/>
        <w:rPr>
          <w:rFonts w:ascii="Times New Roman" w:hAnsi="Times New Roman"/>
          <w:color w:val="FF0000"/>
        </w:rPr>
      </w:pPr>
      <w:r w:rsidRPr="00175CA8">
        <w:rPr>
          <w:rFonts w:ascii="Times New Roman" w:hAnsi="Times New Roman"/>
          <w:b/>
          <w:bCs/>
          <w:color w:val="000000"/>
        </w:rPr>
        <w:t xml:space="preserve">c) Odpady ulegające biodegradacji „zielone” oraz „kuchenne” </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 xml:space="preserve">Miejsce odbioru worków do gromadzenia odpadów biodegradowalnych „zielonych” i „kuchennych” ustali bezpośrednio </w:t>
      </w:r>
      <w:r w:rsidRPr="00175CA8">
        <w:rPr>
          <w:rFonts w:ascii="Times New Roman" w:hAnsi="Times New Roman"/>
          <w:b/>
          <w:color w:val="000000"/>
        </w:rPr>
        <w:t>Wykonawca</w:t>
      </w:r>
      <w:r w:rsidRPr="00175CA8">
        <w:rPr>
          <w:rFonts w:ascii="Times New Roman" w:hAnsi="Times New Roman"/>
          <w:color w:val="000000"/>
        </w:rPr>
        <w:t xml:space="preserve"> z</w:t>
      </w:r>
      <w:r w:rsidRPr="00175CA8">
        <w:rPr>
          <w:rFonts w:ascii="Times New Roman" w:hAnsi="Times New Roman"/>
        </w:rPr>
        <w:t xml:space="preserve"> </w:t>
      </w:r>
      <w:r w:rsidRPr="00175CA8">
        <w:rPr>
          <w:rFonts w:ascii="Times New Roman" w:hAnsi="Times New Roman"/>
          <w:color w:val="000000"/>
        </w:rPr>
        <w:t>zarządcami poszczególnych budynków. Ilość niezbędnych worków i ich charakterystykę podano § 3 ust. 4 pkt 2</w:t>
      </w:r>
      <w:r w:rsidRPr="00175CA8">
        <w:rPr>
          <w:rFonts w:ascii="Times New Roman" w:hAnsi="Times New Roman"/>
        </w:rPr>
        <w:t xml:space="preserve"> </w:t>
      </w:r>
      <w:r w:rsidRPr="00175CA8">
        <w:rPr>
          <w:rFonts w:ascii="Times New Roman" w:hAnsi="Times New Roman"/>
          <w:color w:val="000000"/>
        </w:rPr>
        <w:t xml:space="preserve">SIWZ. </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b/>
          <w:bCs/>
          <w:color w:val="000000"/>
        </w:rPr>
        <w:t>Cz</w:t>
      </w:r>
      <w:r w:rsidRPr="00175CA8">
        <w:rPr>
          <w:rFonts w:ascii="Times New Roman" w:eastAsia="TimesNewRoman,Bold" w:hAnsi="Times New Roman"/>
          <w:b/>
          <w:bCs/>
          <w:color w:val="000000"/>
        </w:rPr>
        <w:t>ę</w:t>
      </w:r>
      <w:r w:rsidRPr="00175CA8">
        <w:rPr>
          <w:rFonts w:ascii="Times New Roman" w:hAnsi="Times New Roman"/>
          <w:b/>
          <w:bCs/>
          <w:color w:val="000000"/>
        </w:rPr>
        <w:t>stotliwo</w:t>
      </w:r>
      <w:r w:rsidRPr="00175CA8">
        <w:rPr>
          <w:rFonts w:ascii="Times New Roman" w:eastAsia="TimesNewRoman,Bold" w:hAnsi="Times New Roman"/>
          <w:b/>
          <w:bCs/>
          <w:color w:val="000000"/>
        </w:rPr>
        <w:t xml:space="preserve">ść </w:t>
      </w:r>
      <w:r w:rsidRPr="00175CA8">
        <w:rPr>
          <w:rFonts w:ascii="Times New Roman" w:hAnsi="Times New Roman"/>
          <w:color w:val="000000"/>
        </w:rPr>
        <w:t xml:space="preserve">wywozu przez </w:t>
      </w:r>
      <w:r w:rsidRPr="00175CA8">
        <w:rPr>
          <w:rFonts w:ascii="Times New Roman" w:hAnsi="Times New Roman"/>
          <w:b/>
          <w:color w:val="000000"/>
        </w:rPr>
        <w:t>Wykonawcę</w:t>
      </w:r>
      <w:r w:rsidRPr="00175CA8">
        <w:rPr>
          <w:rFonts w:ascii="Times New Roman" w:hAnsi="Times New Roman"/>
          <w:color w:val="000000"/>
        </w:rPr>
        <w:t xml:space="preserve"> odpadów biodegradowalnych „zielonych” </w:t>
      </w:r>
      <w:r>
        <w:rPr>
          <w:rFonts w:ascii="Times New Roman" w:hAnsi="Times New Roman"/>
          <w:color w:val="000000"/>
        </w:rPr>
        <w:t xml:space="preserve">                                           </w:t>
      </w:r>
      <w:r w:rsidRPr="00175CA8">
        <w:rPr>
          <w:rFonts w:ascii="Times New Roman" w:hAnsi="Times New Roman"/>
          <w:color w:val="000000"/>
        </w:rPr>
        <w:t xml:space="preserve">i „kuchennych” – </w:t>
      </w:r>
      <w:r w:rsidRPr="00175CA8">
        <w:rPr>
          <w:rFonts w:ascii="Times New Roman" w:hAnsi="Times New Roman"/>
          <w:b/>
          <w:bCs/>
        </w:rPr>
        <w:t xml:space="preserve">1 raz w tygodniu </w:t>
      </w:r>
      <w:r w:rsidRPr="00175CA8">
        <w:rPr>
          <w:rFonts w:ascii="Times New Roman" w:hAnsi="Times New Roman"/>
          <w:b/>
          <w:bCs/>
          <w:color w:val="000000"/>
        </w:rPr>
        <w:t>w okresach</w:t>
      </w:r>
      <w:r w:rsidRPr="00175CA8">
        <w:rPr>
          <w:rFonts w:ascii="Times New Roman" w:hAnsi="Times New Roman"/>
        </w:rPr>
        <w:t xml:space="preserve"> </w:t>
      </w:r>
      <w:r w:rsidRPr="00175CA8">
        <w:rPr>
          <w:rFonts w:ascii="Times New Roman" w:hAnsi="Times New Roman"/>
          <w:b/>
          <w:bCs/>
          <w:color w:val="000000"/>
        </w:rPr>
        <w:t xml:space="preserve">wegetacyjnych (od </w:t>
      </w:r>
      <w:r>
        <w:rPr>
          <w:rFonts w:ascii="Times New Roman" w:hAnsi="Times New Roman"/>
          <w:b/>
          <w:bCs/>
          <w:color w:val="000000"/>
        </w:rPr>
        <w:t>0</w:t>
      </w:r>
      <w:r w:rsidRPr="00175CA8">
        <w:rPr>
          <w:rFonts w:ascii="Times New Roman" w:hAnsi="Times New Roman"/>
          <w:b/>
          <w:bCs/>
          <w:color w:val="000000"/>
        </w:rPr>
        <w:t>1</w:t>
      </w:r>
      <w:r>
        <w:rPr>
          <w:rFonts w:ascii="Times New Roman" w:hAnsi="Times New Roman"/>
          <w:b/>
          <w:bCs/>
          <w:color w:val="000000"/>
        </w:rPr>
        <w:t xml:space="preserve"> </w:t>
      </w:r>
      <w:r w:rsidRPr="00175CA8">
        <w:rPr>
          <w:rFonts w:ascii="Times New Roman" w:hAnsi="Times New Roman"/>
          <w:b/>
          <w:bCs/>
          <w:color w:val="000000"/>
        </w:rPr>
        <w:t>kwietnia do</w:t>
      </w:r>
      <w:r w:rsidRPr="00175CA8">
        <w:rPr>
          <w:rFonts w:ascii="Times New Roman" w:eastAsia="TimesNewRoman,Bold" w:hAnsi="Times New Roman"/>
          <w:b/>
          <w:bCs/>
          <w:color w:val="000000"/>
        </w:rPr>
        <w:t xml:space="preserve"> </w:t>
      </w:r>
      <w:r w:rsidRPr="00175CA8">
        <w:rPr>
          <w:rFonts w:ascii="Times New Roman" w:hAnsi="Times New Roman"/>
          <w:b/>
          <w:bCs/>
          <w:color w:val="000000"/>
        </w:rPr>
        <w:t>30 listopada).</w:t>
      </w:r>
      <w:r w:rsidRPr="00175CA8">
        <w:rPr>
          <w:rFonts w:ascii="Times New Roman" w:hAnsi="Times New Roman"/>
          <w:bCs/>
          <w:color w:val="FF0000"/>
        </w:rPr>
        <w:t xml:space="preserve"> </w:t>
      </w:r>
      <w:r w:rsidRPr="00175CA8">
        <w:rPr>
          <w:rFonts w:ascii="Times New Roman" w:hAnsi="Times New Roman"/>
          <w:bCs/>
          <w:color w:val="000000"/>
        </w:rPr>
        <w:t>Odpady kuchenne po 30 listopada będą odbierane tylko od mieszkańców którzy zgłoszą chęć ich przekazywania u Zamawiającego.</w:t>
      </w:r>
      <w:r w:rsidRPr="00175CA8">
        <w:rPr>
          <w:rFonts w:ascii="Times New Roman" w:hAnsi="Times New Roman"/>
          <w:b/>
          <w:bCs/>
          <w:color w:val="000000"/>
        </w:rPr>
        <w:t xml:space="preserve"> </w:t>
      </w:r>
      <w:r w:rsidRPr="00175CA8">
        <w:rPr>
          <w:rFonts w:ascii="Times New Roman" w:hAnsi="Times New Roman"/>
          <w:color w:val="000000"/>
        </w:rPr>
        <w:t xml:space="preserve">Dodatkowo dla choinek wyznacza się </w:t>
      </w:r>
      <w:r w:rsidRPr="00175CA8">
        <w:rPr>
          <w:rFonts w:ascii="Times New Roman" w:hAnsi="Times New Roman"/>
          <w:b/>
          <w:bCs/>
          <w:color w:val="000000"/>
        </w:rPr>
        <w:t xml:space="preserve">2 terminy odbioru </w:t>
      </w:r>
      <w:r>
        <w:rPr>
          <w:rFonts w:ascii="Times New Roman" w:hAnsi="Times New Roman"/>
          <w:b/>
          <w:bCs/>
          <w:color w:val="000000"/>
        </w:rPr>
        <w:t xml:space="preserve">                             </w:t>
      </w:r>
      <w:r w:rsidRPr="00175CA8">
        <w:rPr>
          <w:rFonts w:ascii="Times New Roman" w:hAnsi="Times New Roman"/>
          <w:b/>
          <w:bCs/>
          <w:color w:val="000000"/>
        </w:rPr>
        <w:t>w</w:t>
      </w:r>
      <w:r w:rsidRPr="00175CA8">
        <w:rPr>
          <w:rFonts w:ascii="Times New Roman" w:hAnsi="Times New Roman"/>
        </w:rPr>
        <w:t xml:space="preserve"> </w:t>
      </w:r>
      <w:r w:rsidRPr="00175CA8">
        <w:rPr>
          <w:rFonts w:ascii="Times New Roman" w:hAnsi="Times New Roman"/>
          <w:b/>
          <w:bCs/>
          <w:color w:val="000000"/>
        </w:rPr>
        <w:t>styczniu i lutym</w:t>
      </w:r>
      <w:r w:rsidRPr="00175CA8">
        <w:rPr>
          <w:rFonts w:ascii="Times New Roman" w:hAnsi="Times New Roman"/>
          <w:color w:val="000000"/>
        </w:rPr>
        <w:t xml:space="preserve">. Szczegółowy harmonogram </w:t>
      </w:r>
      <w:r w:rsidRPr="00175CA8">
        <w:rPr>
          <w:rFonts w:ascii="Times New Roman" w:hAnsi="Times New Roman"/>
          <w:b/>
          <w:color w:val="000000"/>
        </w:rPr>
        <w:t>Wykonawca</w:t>
      </w:r>
      <w:r w:rsidRPr="00175CA8">
        <w:rPr>
          <w:rFonts w:ascii="Times New Roman" w:hAnsi="Times New Roman"/>
          <w:color w:val="000000"/>
        </w:rPr>
        <w:t xml:space="preserve"> uzgodni z zarządcami nieruchomości z</w:t>
      </w:r>
      <w:r w:rsidRPr="00175CA8">
        <w:rPr>
          <w:rFonts w:ascii="Times New Roman" w:hAnsi="Times New Roman"/>
        </w:rPr>
        <w:t xml:space="preserve"> </w:t>
      </w:r>
      <w:r w:rsidRPr="00175CA8">
        <w:rPr>
          <w:rFonts w:ascii="Times New Roman" w:hAnsi="Times New Roman"/>
          <w:color w:val="000000"/>
        </w:rPr>
        <w:t xml:space="preserve">udziałem </w:t>
      </w:r>
      <w:r w:rsidRPr="00175CA8">
        <w:rPr>
          <w:rFonts w:ascii="Times New Roman" w:hAnsi="Times New Roman"/>
          <w:b/>
          <w:color w:val="000000"/>
        </w:rPr>
        <w:t>Zamawiającego</w:t>
      </w:r>
      <w:r w:rsidRPr="00175CA8">
        <w:rPr>
          <w:rFonts w:ascii="Times New Roman" w:hAnsi="Times New Roman"/>
          <w:color w:val="000000"/>
        </w:rPr>
        <w:t xml:space="preserve">. Worki do gromadzenia odpadów biodegradowalnych „zielonych”  </w:t>
      </w:r>
      <w:r>
        <w:rPr>
          <w:rFonts w:ascii="Times New Roman" w:hAnsi="Times New Roman"/>
          <w:color w:val="000000"/>
        </w:rPr>
        <w:t xml:space="preserve">                     </w:t>
      </w:r>
      <w:r w:rsidRPr="00175CA8">
        <w:rPr>
          <w:rFonts w:ascii="Times New Roman" w:hAnsi="Times New Roman"/>
          <w:color w:val="000000"/>
        </w:rPr>
        <w:t>i „kuchennych”</w:t>
      </w:r>
      <w:r>
        <w:rPr>
          <w:rFonts w:ascii="Times New Roman" w:hAnsi="Times New Roman"/>
          <w:color w:val="000000"/>
        </w:rPr>
        <w:t xml:space="preserve"> </w:t>
      </w:r>
      <w:r w:rsidRPr="00175CA8">
        <w:rPr>
          <w:rFonts w:ascii="Times New Roman" w:hAnsi="Times New Roman"/>
          <w:color w:val="000000"/>
        </w:rPr>
        <w:t xml:space="preserve">zapewni </w:t>
      </w:r>
      <w:r w:rsidRPr="00175CA8">
        <w:rPr>
          <w:rFonts w:ascii="Times New Roman" w:hAnsi="Times New Roman"/>
          <w:b/>
          <w:color w:val="000000"/>
        </w:rPr>
        <w:t>Wykonawca</w:t>
      </w:r>
      <w:r w:rsidRPr="00175CA8">
        <w:rPr>
          <w:rFonts w:ascii="Times New Roman" w:hAnsi="Times New Roman"/>
          <w:color w:val="000000"/>
        </w:rPr>
        <w:t>.</w:t>
      </w:r>
    </w:p>
    <w:p w:rsidR="0068752A" w:rsidRPr="00175CA8" w:rsidRDefault="0068752A" w:rsidP="0068752A">
      <w:pPr>
        <w:autoSpaceDE w:val="0"/>
        <w:spacing w:after="0" w:line="240" w:lineRule="auto"/>
        <w:jc w:val="both"/>
        <w:rPr>
          <w:rFonts w:ascii="Times New Roman" w:hAnsi="Times New Roman"/>
          <w:sz w:val="16"/>
          <w:szCs w:val="16"/>
        </w:rPr>
      </w:pP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b/>
          <w:bCs/>
          <w:color w:val="000000"/>
        </w:rPr>
        <w:t xml:space="preserve">d) Odpady wielkogabarytowe </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Odpady wielkogabarytowe gromadzone</w:t>
      </w:r>
      <w:r w:rsidRPr="00175CA8">
        <w:rPr>
          <w:rFonts w:ascii="Times New Roman" w:hAnsi="Times New Roman"/>
        </w:rPr>
        <w:t xml:space="preserve"> </w:t>
      </w:r>
      <w:r w:rsidRPr="00175CA8">
        <w:rPr>
          <w:rFonts w:ascii="Times New Roman" w:hAnsi="Times New Roman"/>
          <w:color w:val="000000"/>
        </w:rPr>
        <w:t>będą przez mieszkańców w wyznaczonych przez zarządców budynków miejscach przy</w:t>
      </w:r>
      <w:r w:rsidRPr="00175CA8">
        <w:rPr>
          <w:rFonts w:ascii="Times New Roman" w:hAnsi="Times New Roman"/>
        </w:rPr>
        <w:t xml:space="preserve"> </w:t>
      </w:r>
      <w:r w:rsidRPr="00175CA8">
        <w:rPr>
          <w:rFonts w:ascii="Times New Roman" w:hAnsi="Times New Roman"/>
          <w:color w:val="000000"/>
        </w:rPr>
        <w:t>urządzeniach do gromadzenia odpadów (przy osłonach śmietnikowych, pojemnikach czy kontenerach).</w:t>
      </w:r>
    </w:p>
    <w:p w:rsidR="0068752A" w:rsidRPr="00175CA8" w:rsidRDefault="0068752A" w:rsidP="0068752A">
      <w:pPr>
        <w:autoSpaceDE w:val="0"/>
        <w:spacing w:after="0" w:line="240" w:lineRule="auto"/>
        <w:ind w:firstLine="284"/>
        <w:jc w:val="both"/>
        <w:rPr>
          <w:rFonts w:ascii="Times New Roman" w:hAnsi="Times New Roman"/>
        </w:rPr>
      </w:pPr>
      <w:r w:rsidRPr="00175CA8">
        <w:rPr>
          <w:rFonts w:ascii="Times New Roman" w:hAnsi="Times New Roman"/>
          <w:b/>
          <w:bCs/>
        </w:rPr>
        <w:t>Cz</w:t>
      </w:r>
      <w:r w:rsidRPr="00175CA8">
        <w:rPr>
          <w:rFonts w:ascii="Times New Roman" w:eastAsia="TimesNewRoman,Bold" w:hAnsi="Times New Roman"/>
          <w:b/>
          <w:bCs/>
        </w:rPr>
        <w:t>ę</w:t>
      </w:r>
      <w:r w:rsidRPr="00175CA8">
        <w:rPr>
          <w:rFonts w:ascii="Times New Roman" w:hAnsi="Times New Roman"/>
          <w:b/>
          <w:bCs/>
        </w:rPr>
        <w:t>stotliwo</w:t>
      </w:r>
      <w:r w:rsidRPr="00175CA8">
        <w:rPr>
          <w:rFonts w:ascii="Times New Roman" w:eastAsia="TimesNewRoman,Bold" w:hAnsi="Times New Roman"/>
          <w:b/>
          <w:bCs/>
        </w:rPr>
        <w:t xml:space="preserve">ść </w:t>
      </w:r>
      <w:r w:rsidRPr="00175CA8">
        <w:rPr>
          <w:rFonts w:ascii="Times New Roman" w:hAnsi="Times New Roman"/>
        </w:rPr>
        <w:t xml:space="preserve">załadunku i wywozu zgodnie z harmonogramem – </w:t>
      </w:r>
      <w:r w:rsidRPr="00175CA8">
        <w:rPr>
          <w:rFonts w:ascii="Times New Roman" w:hAnsi="Times New Roman"/>
          <w:b/>
          <w:bCs/>
        </w:rPr>
        <w:t xml:space="preserve">raz w </w:t>
      </w:r>
      <w:r w:rsidR="00936B7E">
        <w:rPr>
          <w:rFonts w:ascii="Times New Roman" w:hAnsi="Times New Roman"/>
          <w:b/>
          <w:bCs/>
        </w:rPr>
        <w:t>miesiąc</w:t>
      </w:r>
      <w:r w:rsidRPr="00175CA8">
        <w:rPr>
          <w:rFonts w:ascii="Times New Roman" w:hAnsi="Times New Roman"/>
          <w:b/>
          <w:bCs/>
        </w:rPr>
        <w:t>u.</w:t>
      </w:r>
    </w:p>
    <w:p w:rsidR="0068752A" w:rsidRPr="00175CA8" w:rsidRDefault="0068752A" w:rsidP="0068752A">
      <w:pPr>
        <w:autoSpaceDE w:val="0"/>
        <w:spacing w:after="0" w:line="240" w:lineRule="auto"/>
        <w:jc w:val="both"/>
        <w:rPr>
          <w:rFonts w:ascii="Times New Roman" w:hAnsi="Times New Roman"/>
          <w:sz w:val="16"/>
          <w:szCs w:val="16"/>
        </w:rPr>
      </w:pP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b/>
          <w:bCs/>
          <w:color w:val="000000"/>
        </w:rPr>
        <w:t>e) Wyeksploatowany sprz</w:t>
      </w:r>
      <w:r w:rsidRPr="00175CA8">
        <w:rPr>
          <w:rFonts w:ascii="Times New Roman" w:eastAsia="TimesNewRoman,Bold" w:hAnsi="Times New Roman"/>
          <w:b/>
          <w:bCs/>
          <w:color w:val="000000"/>
        </w:rPr>
        <w:t>ę</w:t>
      </w:r>
      <w:r w:rsidRPr="00175CA8">
        <w:rPr>
          <w:rFonts w:ascii="Times New Roman" w:hAnsi="Times New Roman"/>
          <w:b/>
          <w:bCs/>
          <w:color w:val="000000"/>
        </w:rPr>
        <w:t>t elektryczny</w:t>
      </w:r>
      <w:r w:rsidRPr="00175CA8">
        <w:rPr>
          <w:rFonts w:ascii="Times New Roman" w:hAnsi="Times New Roman"/>
        </w:rPr>
        <w:t xml:space="preserve"> </w:t>
      </w:r>
      <w:r w:rsidRPr="00175CA8">
        <w:rPr>
          <w:rFonts w:ascii="Times New Roman" w:hAnsi="Times New Roman"/>
          <w:b/>
          <w:bCs/>
          <w:color w:val="000000"/>
        </w:rPr>
        <w:t xml:space="preserve">i elektroniczny </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bCs/>
          <w:color w:val="000000"/>
        </w:rPr>
        <w:t xml:space="preserve">Odbiór zużytego sprzętu elektrycznego i elektronicznego będzie prowadzone z częstotliwością </w:t>
      </w:r>
      <w:r w:rsidRPr="00175CA8">
        <w:rPr>
          <w:rFonts w:ascii="Times New Roman" w:hAnsi="Times New Roman"/>
          <w:b/>
          <w:bCs/>
        </w:rPr>
        <w:t>dwa</w:t>
      </w:r>
      <w:r w:rsidRPr="00175CA8">
        <w:rPr>
          <w:rFonts w:ascii="Times New Roman" w:hAnsi="Times New Roman"/>
          <w:b/>
          <w:bCs/>
          <w:color w:val="FF0000"/>
        </w:rPr>
        <w:t xml:space="preserve"> </w:t>
      </w:r>
      <w:r w:rsidRPr="00175CA8">
        <w:rPr>
          <w:rFonts w:ascii="Times New Roman" w:hAnsi="Times New Roman"/>
          <w:b/>
          <w:bCs/>
          <w:color w:val="000000"/>
        </w:rPr>
        <w:t>razy w roku</w:t>
      </w:r>
      <w:r w:rsidRPr="00175CA8">
        <w:rPr>
          <w:rFonts w:ascii="Times New Roman" w:hAnsi="Times New Roman"/>
          <w:bCs/>
          <w:color w:val="000000"/>
        </w:rPr>
        <w:t xml:space="preserve"> w terminach ustalonych przez </w:t>
      </w:r>
      <w:r w:rsidRPr="00175CA8">
        <w:rPr>
          <w:rFonts w:ascii="Times New Roman" w:hAnsi="Times New Roman"/>
          <w:b/>
          <w:bCs/>
          <w:color w:val="000000"/>
        </w:rPr>
        <w:t xml:space="preserve">Zamawiającego </w:t>
      </w:r>
      <w:r w:rsidRPr="00175CA8">
        <w:rPr>
          <w:rFonts w:ascii="Times New Roman" w:hAnsi="Times New Roman"/>
          <w:bCs/>
          <w:color w:val="000000"/>
        </w:rPr>
        <w:t xml:space="preserve">z </w:t>
      </w:r>
      <w:r w:rsidRPr="00175CA8">
        <w:rPr>
          <w:rFonts w:ascii="Times New Roman" w:hAnsi="Times New Roman"/>
          <w:b/>
          <w:bCs/>
          <w:color w:val="000000"/>
        </w:rPr>
        <w:t>Wykonawcą</w:t>
      </w:r>
      <w:r w:rsidRPr="00175CA8">
        <w:rPr>
          <w:rFonts w:ascii="Times New Roman" w:hAnsi="Times New Roman"/>
          <w:bCs/>
          <w:color w:val="000000"/>
        </w:rPr>
        <w:t xml:space="preserve">. </w:t>
      </w:r>
      <w:r w:rsidRPr="00175CA8">
        <w:rPr>
          <w:rFonts w:ascii="Times New Roman" w:hAnsi="Times New Roman"/>
          <w:b/>
          <w:bCs/>
        </w:rPr>
        <w:t>Zamawiający</w:t>
      </w:r>
      <w:r w:rsidRPr="00175CA8">
        <w:rPr>
          <w:rFonts w:ascii="Times New Roman" w:hAnsi="Times New Roman"/>
          <w:bCs/>
        </w:rPr>
        <w:t xml:space="preserve"> </w:t>
      </w:r>
      <w:r w:rsidRPr="00175CA8">
        <w:rPr>
          <w:rFonts w:ascii="Times New Roman" w:hAnsi="Times New Roman"/>
          <w:bCs/>
        </w:rPr>
        <w:br/>
      </w:r>
      <w:r w:rsidRPr="00175CA8">
        <w:rPr>
          <w:rFonts w:ascii="Times New Roman" w:hAnsi="Times New Roman"/>
          <w:bCs/>
        </w:rPr>
        <w:lastRenderedPageBreak/>
        <w:t xml:space="preserve">w porozumieniu z </w:t>
      </w:r>
      <w:r w:rsidRPr="00175CA8">
        <w:rPr>
          <w:rFonts w:ascii="Times New Roman" w:hAnsi="Times New Roman"/>
          <w:b/>
          <w:bCs/>
        </w:rPr>
        <w:t>Wykonawcą</w:t>
      </w:r>
      <w:r w:rsidRPr="00175CA8">
        <w:rPr>
          <w:rFonts w:ascii="Times New Roman" w:hAnsi="Times New Roman"/>
          <w:bCs/>
        </w:rPr>
        <w:t>, w razie takiej konieczności, może zwiększyć częstotliwość odbioru do czterech razy w roku.</w:t>
      </w:r>
    </w:p>
    <w:p w:rsidR="0068752A" w:rsidRPr="00175CA8" w:rsidRDefault="0068752A" w:rsidP="0068752A">
      <w:pPr>
        <w:autoSpaceDE w:val="0"/>
        <w:spacing w:after="0" w:line="240" w:lineRule="auto"/>
        <w:jc w:val="both"/>
        <w:rPr>
          <w:rFonts w:ascii="Times New Roman" w:hAnsi="Times New Roman"/>
          <w:sz w:val="16"/>
          <w:szCs w:val="16"/>
        </w:rPr>
      </w:pPr>
    </w:p>
    <w:p w:rsidR="0068752A" w:rsidRPr="00175CA8" w:rsidRDefault="0068752A" w:rsidP="0068752A">
      <w:pPr>
        <w:autoSpaceDE w:val="0"/>
        <w:spacing w:after="0" w:line="240" w:lineRule="auto"/>
        <w:jc w:val="both"/>
        <w:rPr>
          <w:rFonts w:ascii="Times New Roman" w:hAnsi="Times New Roman"/>
          <w:b/>
          <w:bCs/>
          <w:color w:val="000000"/>
        </w:rPr>
      </w:pPr>
      <w:r w:rsidRPr="00175CA8">
        <w:rPr>
          <w:rFonts w:ascii="Times New Roman" w:hAnsi="Times New Roman"/>
          <w:b/>
          <w:bCs/>
          <w:color w:val="000000"/>
        </w:rPr>
        <w:t>f) Odpady budowlane i inne</w:t>
      </w:r>
    </w:p>
    <w:p w:rsidR="0068752A" w:rsidRPr="00175CA8" w:rsidRDefault="0068752A" w:rsidP="0068752A">
      <w:pPr>
        <w:autoSpaceDE w:val="0"/>
        <w:spacing w:after="0" w:line="240" w:lineRule="auto"/>
        <w:ind w:left="284"/>
        <w:jc w:val="both"/>
        <w:rPr>
          <w:rFonts w:ascii="Times New Roman" w:hAnsi="Times New Roman"/>
          <w:bCs/>
          <w:color w:val="FF0000"/>
        </w:rPr>
      </w:pPr>
      <w:r w:rsidRPr="00175CA8">
        <w:rPr>
          <w:rFonts w:ascii="Times New Roman" w:hAnsi="Times New Roman"/>
          <w:bCs/>
          <w:color w:val="000000"/>
        </w:rPr>
        <w:t xml:space="preserve">Odbieranie odpadów budowlanych i remontowych określonych w regulaminie utrzymania czystości i porządku, zużytych opon i tekstyliów będzie następowało w gminnym punkcie selektywnej zbiórki odpadów komunalnych, który zorganizuje i wskaże, w uzgodnieniu z </w:t>
      </w:r>
      <w:r w:rsidRPr="00175CA8">
        <w:rPr>
          <w:rFonts w:ascii="Times New Roman" w:hAnsi="Times New Roman"/>
          <w:b/>
          <w:bCs/>
          <w:color w:val="000000"/>
        </w:rPr>
        <w:t>Zamawiającym</w:t>
      </w:r>
      <w:r w:rsidRPr="00175CA8">
        <w:rPr>
          <w:rFonts w:ascii="Times New Roman" w:hAnsi="Times New Roman"/>
          <w:bCs/>
          <w:color w:val="000000"/>
        </w:rPr>
        <w:t>,</w:t>
      </w:r>
      <w:r w:rsidRPr="00175CA8">
        <w:rPr>
          <w:rFonts w:ascii="Times New Roman" w:hAnsi="Times New Roman"/>
          <w:b/>
          <w:bCs/>
          <w:color w:val="000000"/>
        </w:rPr>
        <w:t xml:space="preserve"> Wykonawca</w:t>
      </w:r>
      <w:r w:rsidRPr="00175CA8">
        <w:rPr>
          <w:rFonts w:ascii="Times New Roman" w:hAnsi="Times New Roman"/>
          <w:bCs/>
          <w:color w:val="000000"/>
        </w:rPr>
        <w:t xml:space="preserve">. </w:t>
      </w:r>
    </w:p>
    <w:p w:rsidR="0068752A" w:rsidRPr="00175CA8" w:rsidRDefault="0068752A" w:rsidP="0068752A">
      <w:pPr>
        <w:autoSpaceDE w:val="0"/>
        <w:spacing w:after="0" w:line="240" w:lineRule="auto"/>
        <w:ind w:left="284"/>
        <w:jc w:val="both"/>
        <w:rPr>
          <w:rFonts w:ascii="Times New Roman" w:hAnsi="Times New Roman"/>
          <w:color w:val="000000"/>
        </w:rPr>
      </w:pPr>
      <w:r w:rsidRPr="00175CA8">
        <w:rPr>
          <w:rFonts w:ascii="Times New Roman" w:hAnsi="Times New Roman"/>
          <w:color w:val="000000"/>
        </w:rPr>
        <w:t xml:space="preserve">Podmioty wykonujące prace remontowo-budowlane są zobowiązane do zawarcia umowy </w:t>
      </w:r>
      <w:r w:rsidRPr="00175CA8">
        <w:rPr>
          <w:rFonts w:ascii="Times New Roman" w:hAnsi="Times New Roman"/>
          <w:color w:val="000000"/>
        </w:rPr>
        <w:br/>
        <w:t xml:space="preserve">z </w:t>
      </w:r>
      <w:r w:rsidRPr="00175CA8">
        <w:rPr>
          <w:rFonts w:ascii="Times New Roman" w:hAnsi="Times New Roman"/>
          <w:b/>
          <w:color w:val="000000"/>
        </w:rPr>
        <w:t xml:space="preserve">Wykonawcą </w:t>
      </w:r>
      <w:r w:rsidRPr="00175CA8">
        <w:rPr>
          <w:rFonts w:ascii="Times New Roman" w:hAnsi="Times New Roman"/>
          <w:color w:val="000000"/>
        </w:rPr>
        <w:t>na odbiór odpadów.</w:t>
      </w:r>
    </w:p>
    <w:p w:rsidR="0068752A" w:rsidRPr="00175CA8" w:rsidRDefault="0068752A" w:rsidP="0068752A">
      <w:pPr>
        <w:autoSpaceDE w:val="0"/>
        <w:spacing w:after="0" w:line="240" w:lineRule="auto"/>
        <w:jc w:val="both"/>
        <w:rPr>
          <w:rFonts w:ascii="Times New Roman" w:hAnsi="Times New Roman"/>
          <w:color w:val="000000"/>
          <w:sz w:val="16"/>
          <w:szCs w:val="16"/>
        </w:rPr>
      </w:pP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b/>
          <w:color w:val="000000"/>
        </w:rPr>
        <w:t>g) Przeterminowane leki</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 xml:space="preserve">Odbiór przeterminowanych leków prowadzony będzie z aptek, których adresy wskaże i zapewni odpowiednie pojemniki </w:t>
      </w:r>
      <w:r w:rsidRPr="00175CA8">
        <w:rPr>
          <w:rFonts w:ascii="Times New Roman" w:hAnsi="Times New Roman"/>
          <w:b/>
          <w:color w:val="000000"/>
        </w:rPr>
        <w:t xml:space="preserve">Zamawiający. </w:t>
      </w:r>
      <w:r w:rsidRPr="00175CA8">
        <w:rPr>
          <w:rFonts w:ascii="Times New Roman" w:hAnsi="Times New Roman"/>
          <w:color w:val="000000"/>
        </w:rPr>
        <w:t xml:space="preserve">Częstotliwość odbioru – </w:t>
      </w:r>
      <w:r w:rsidRPr="00175CA8">
        <w:rPr>
          <w:rFonts w:ascii="Times New Roman" w:hAnsi="Times New Roman"/>
          <w:b/>
          <w:color w:val="000000"/>
        </w:rPr>
        <w:t>raz w miesiącu.</w:t>
      </w:r>
    </w:p>
    <w:p w:rsidR="0068752A" w:rsidRPr="00175CA8" w:rsidRDefault="0068752A" w:rsidP="0068752A">
      <w:pPr>
        <w:autoSpaceDE w:val="0"/>
        <w:spacing w:after="0" w:line="240" w:lineRule="auto"/>
        <w:jc w:val="both"/>
        <w:rPr>
          <w:rFonts w:ascii="Times New Roman" w:hAnsi="Times New Roman"/>
          <w:b/>
          <w:color w:val="000000"/>
          <w:sz w:val="16"/>
          <w:szCs w:val="16"/>
        </w:rPr>
      </w:pPr>
    </w:p>
    <w:p w:rsidR="0068752A" w:rsidRPr="00175CA8" w:rsidRDefault="0068752A" w:rsidP="0068752A">
      <w:pPr>
        <w:autoSpaceDE w:val="0"/>
        <w:spacing w:after="0" w:line="240" w:lineRule="auto"/>
        <w:jc w:val="both"/>
        <w:rPr>
          <w:rFonts w:ascii="Times New Roman" w:hAnsi="Times New Roman"/>
          <w:b/>
          <w:color w:val="000000"/>
        </w:rPr>
      </w:pPr>
      <w:r w:rsidRPr="00175CA8">
        <w:rPr>
          <w:rFonts w:ascii="Times New Roman" w:hAnsi="Times New Roman"/>
          <w:b/>
          <w:color w:val="000000"/>
        </w:rPr>
        <w:t>h) Odpady niebezpieczne i inne</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bCs/>
          <w:color w:val="000000"/>
        </w:rPr>
        <w:t xml:space="preserve">Odbieranie odpadów niebezpiecznych (akumulatory inne niż przemysłowe i samochodowe) będzie następowało w gminnym punkcie selektywnej zbiórki odpadów komunalnych, który zorganizuje </w:t>
      </w:r>
      <w:r w:rsidRPr="00175CA8">
        <w:rPr>
          <w:rFonts w:ascii="Times New Roman" w:hAnsi="Times New Roman"/>
          <w:bCs/>
          <w:color w:val="000000"/>
        </w:rPr>
        <w:br/>
        <w:t xml:space="preserve">i wskaże, w uzgodnieniu z </w:t>
      </w:r>
      <w:r w:rsidRPr="00175CA8">
        <w:rPr>
          <w:rFonts w:ascii="Times New Roman" w:hAnsi="Times New Roman"/>
          <w:b/>
          <w:bCs/>
          <w:color w:val="000000"/>
        </w:rPr>
        <w:t>Zamawiającym</w:t>
      </w:r>
      <w:r w:rsidRPr="00175CA8">
        <w:rPr>
          <w:rFonts w:ascii="Times New Roman" w:hAnsi="Times New Roman"/>
          <w:bCs/>
          <w:color w:val="000000"/>
        </w:rPr>
        <w:t>,</w:t>
      </w:r>
      <w:r w:rsidRPr="00175CA8">
        <w:rPr>
          <w:rFonts w:ascii="Times New Roman" w:hAnsi="Times New Roman"/>
          <w:b/>
          <w:bCs/>
          <w:color w:val="000000"/>
        </w:rPr>
        <w:t xml:space="preserve"> Wykonawca</w:t>
      </w:r>
      <w:r w:rsidRPr="00175CA8">
        <w:rPr>
          <w:rFonts w:ascii="Times New Roman" w:hAnsi="Times New Roman"/>
          <w:bCs/>
          <w:color w:val="000000"/>
        </w:rPr>
        <w:t xml:space="preserve">. </w:t>
      </w:r>
    </w:p>
    <w:p w:rsidR="0068752A" w:rsidRPr="00175CA8" w:rsidRDefault="0068752A" w:rsidP="0068752A">
      <w:pPr>
        <w:autoSpaceDE w:val="0"/>
        <w:spacing w:after="0" w:line="240" w:lineRule="auto"/>
        <w:jc w:val="both"/>
        <w:rPr>
          <w:rFonts w:ascii="Times New Roman" w:hAnsi="Times New Roman"/>
          <w:bCs/>
          <w:color w:val="000000"/>
          <w:sz w:val="16"/>
          <w:szCs w:val="16"/>
        </w:rPr>
      </w:pPr>
    </w:p>
    <w:p w:rsidR="0068752A" w:rsidRPr="00175CA8" w:rsidRDefault="0068752A" w:rsidP="0068752A">
      <w:pPr>
        <w:autoSpaceDE w:val="0"/>
        <w:spacing w:after="0" w:line="240" w:lineRule="auto"/>
        <w:jc w:val="both"/>
        <w:rPr>
          <w:rFonts w:ascii="Times New Roman" w:hAnsi="Times New Roman"/>
          <w:b/>
          <w:bCs/>
          <w:color w:val="000000"/>
        </w:rPr>
      </w:pPr>
      <w:r w:rsidRPr="00175CA8">
        <w:rPr>
          <w:rFonts w:ascii="Times New Roman" w:hAnsi="Times New Roman"/>
          <w:b/>
          <w:bCs/>
          <w:color w:val="000000"/>
        </w:rPr>
        <w:t>i) Zużyte baterie</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bCs/>
          <w:color w:val="000000"/>
        </w:rPr>
        <w:t xml:space="preserve">Odbiór zużytych baterii należy przeprowadzić </w:t>
      </w:r>
      <w:r w:rsidRPr="00175CA8">
        <w:rPr>
          <w:rFonts w:ascii="Times New Roman" w:hAnsi="Times New Roman"/>
          <w:b/>
          <w:bCs/>
          <w:color w:val="000000"/>
        </w:rPr>
        <w:t>raz w roku</w:t>
      </w:r>
      <w:r w:rsidRPr="00175CA8">
        <w:rPr>
          <w:rFonts w:ascii="Times New Roman" w:hAnsi="Times New Roman"/>
          <w:bCs/>
          <w:color w:val="000000"/>
        </w:rPr>
        <w:t xml:space="preserve">, z pojemników, które zapewni </w:t>
      </w:r>
      <w:r w:rsidRPr="00175CA8">
        <w:rPr>
          <w:rFonts w:ascii="Times New Roman" w:hAnsi="Times New Roman"/>
          <w:b/>
          <w:bCs/>
          <w:color w:val="000000"/>
        </w:rPr>
        <w:t xml:space="preserve">Zamawiający, </w:t>
      </w:r>
      <w:r w:rsidRPr="00175CA8">
        <w:rPr>
          <w:rFonts w:ascii="Times New Roman" w:hAnsi="Times New Roman"/>
          <w:bCs/>
          <w:color w:val="000000"/>
        </w:rPr>
        <w:t xml:space="preserve">rozmieszczonych na terenie placówek użyteczności publicznej, adresy, których wskaże </w:t>
      </w:r>
      <w:r w:rsidRPr="00175CA8">
        <w:rPr>
          <w:rFonts w:ascii="Times New Roman" w:hAnsi="Times New Roman"/>
          <w:b/>
          <w:bCs/>
          <w:color w:val="000000"/>
        </w:rPr>
        <w:t>Zamawiający</w:t>
      </w:r>
      <w:r w:rsidRPr="00175CA8">
        <w:rPr>
          <w:rFonts w:ascii="Times New Roman" w:hAnsi="Times New Roman"/>
          <w:bCs/>
          <w:color w:val="000000"/>
        </w:rPr>
        <w:t xml:space="preserve">.  </w:t>
      </w:r>
    </w:p>
    <w:p w:rsidR="0068752A" w:rsidRPr="00175CA8" w:rsidRDefault="0068752A" w:rsidP="0068752A">
      <w:pPr>
        <w:autoSpaceDE w:val="0"/>
        <w:spacing w:after="0" w:line="240" w:lineRule="auto"/>
        <w:jc w:val="both"/>
        <w:rPr>
          <w:rFonts w:ascii="Times New Roman" w:hAnsi="Times New Roman"/>
          <w:b/>
          <w:bCs/>
          <w:u w:val="single"/>
        </w:rPr>
      </w:pPr>
    </w:p>
    <w:p w:rsidR="0068752A" w:rsidRPr="0031170F" w:rsidRDefault="0068752A" w:rsidP="0068752A">
      <w:pPr>
        <w:autoSpaceDE w:val="0"/>
        <w:spacing w:after="0" w:line="240" w:lineRule="auto"/>
        <w:jc w:val="both"/>
        <w:rPr>
          <w:rFonts w:ascii="Times New Roman" w:hAnsi="Times New Roman"/>
          <w:b/>
          <w:bCs/>
          <w:sz w:val="26"/>
          <w:szCs w:val="26"/>
          <w:u w:val="single"/>
        </w:rPr>
      </w:pPr>
      <w:r w:rsidRPr="00175CA8">
        <w:rPr>
          <w:rFonts w:ascii="Times New Roman" w:hAnsi="Times New Roman"/>
          <w:b/>
          <w:bCs/>
          <w:u w:val="single"/>
        </w:rPr>
        <w:t xml:space="preserve">2) </w:t>
      </w:r>
      <w:r w:rsidRPr="0031170F">
        <w:rPr>
          <w:rFonts w:ascii="Times New Roman" w:hAnsi="Times New Roman"/>
          <w:b/>
          <w:bCs/>
          <w:sz w:val="26"/>
          <w:szCs w:val="26"/>
          <w:u w:val="single"/>
        </w:rPr>
        <w:t>Zabudowa jednorodzinna</w:t>
      </w: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b/>
          <w:bCs/>
          <w:color w:val="000000"/>
        </w:rPr>
        <w:t xml:space="preserve">a) Niesegregowane (zmieszane) odpady komunalne </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Niesegregowane (zmieszane) odpady komunalne gromadzone będą w pojemnikach. Pojemniki</w:t>
      </w:r>
      <w:r w:rsidRPr="00175CA8">
        <w:rPr>
          <w:rFonts w:ascii="Times New Roman" w:hAnsi="Times New Roman"/>
        </w:rPr>
        <w:t xml:space="preserve"> </w:t>
      </w:r>
      <w:r w:rsidRPr="00175CA8">
        <w:rPr>
          <w:rFonts w:ascii="Times New Roman" w:hAnsi="Times New Roman"/>
          <w:color w:val="000000"/>
        </w:rPr>
        <w:t xml:space="preserve">zapewni </w:t>
      </w:r>
      <w:r w:rsidRPr="00175CA8">
        <w:rPr>
          <w:rFonts w:ascii="Times New Roman" w:hAnsi="Times New Roman"/>
          <w:b/>
          <w:color w:val="000000"/>
        </w:rPr>
        <w:t>Wykonawca</w:t>
      </w:r>
      <w:r w:rsidRPr="00175CA8">
        <w:rPr>
          <w:rFonts w:ascii="Times New Roman" w:hAnsi="Times New Roman"/>
          <w:color w:val="000000"/>
        </w:rPr>
        <w:t xml:space="preserve"> i ustawi je w miejscach utwardzonych lub osłonach śmietnikowych, wskazanych przez właścicieli nieruchomości. Liczba</w:t>
      </w:r>
      <w:r w:rsidRPr="00175CA8">
        <w:rPr>
          <w:rFonts w:ascii="Times New Roman" w:hAnsi="Times New Roman"/>
        </w:rPr>
        <w:t xml:space="preserve"> </w:t>
      </w:r>
      <w:r w:rsidRPr="00175CA8">
        <w:rPr>
          <w:rFonts w:ascii="Times New Roman" w:hAnsi="Times New Roman"/>
          <w:color w:val="000000"/>
        </w:rPr>
        <w:t>budynków jednorodzinnych, miejsc do gromadzenia odpadów, ilość i rodzaj niezbędnych</w:t>
      </w:r>
      <w:r w:rsidRPr="00175CA8">
        <w:rPr>
          <w:rFonts w:ascii="Times New Roman" w:hAnsi="Times New Roman"/>
        </w:rPr>
        <w:t xml:space="preserve"> </w:t>
      </w:r>
      <w:r w:rsidRPr="00175CA8">
        <w:rPr>
          <w:rFonts w:ascii="Times New Roman" w:hAnsi="Times New Roman"/>
          <w:color w:val="000000"/>
        </w:rPr>
        <w:t xml:space="preserve">pojemników podano w </w:t>
      </w:r>
      <w:r w:rsidRPr="00175CA8">
        <w:rPr>
          <w:rFonts w:ascii="Times New Roman" w:hAnsi="Times New Roman"/>
        </w:rPr>
        <w:t>§ 3 ust. 4 pkt 1 SIWZ.</w:t>
      </w:r>
    </w:p>
    <w:p w:rsidR="0068752A" w:rsidRDefault="0068752A" w:rsidP="0068752A">
      <w:pPr>
        <w:autoSpaceDE w:val="0"/>
        <w:spacing w:after="0" w:line="240" w:lineRule="auto"/>
        <w:ind w:firstLine="284"/>
        <w:jc w:val="both"/>
        <w:rPr>
          <w:rFonts w:ascii="Times New Roman" w:hAnsi="Times New Roman"/>
          <w:color w:val="000000"/>
        </w:rPr>
      </w:pPr>
      <w:r w:rsidRPr="00175CA8">
        <w:rPr>
          <w:rFonts w:ascii="Times New Roman" w:hAnsi="Times New Roman"/>
          <w:bCs/>
          <w:color w:val="000000"/>
        </w:rPr>
        <w:t>Cz</w:t>
      </w:r>
      <w:r w:rsidRPr="00175CA8">
        <w:rPr>
          <w:rFonts w:ascii="Times New Roman" w:eastAsia="TimesNewRoman,Bold" w:hAnsi="Times New Roman"/>
          <w:bCs/>
          <w:color w:val="000000"/>
        </w:rPr>
        <w:t>ę</w:t>
      </w:r>
      <w:r w:rsidRPr="00175CA8">
        <w:rPr>
          <w:rFonts w:ascii="Times New Roman" w:hAnsi="Times New Roman"/>
          <w:bCs/>
          <w:color w:val="000000"/>
        </w:rPr>
        <w:t>stotliwo</w:t>
      </w:r>
      <w:r w:rsidRPr="00175CA8">
        <w:rPr>
          <w:rFonts w:ascii="Times New Roman" w:eastAsia="TimesNewRoman,Bold" w:hAnsi="Times New Roman"/>
          <w:bCs/>
          <w:color w:val="000000"/>
        </w:rPr>
        <w:t>ść</w:t>
      </w:r>
      <w:r w:rsidRPr="00175CA8">
        <w:rPr>
          <w:rFonts w:ascii="Times New Roman" w:eastAsia="TimesNewRoman,Bold" w:hAnsi="Times New Roman"/>
          <w:b/>
          <w:bCs/>
          <w:color w:val="000000"/>
        </w:rPr>
        <w:t xml:space="preserve"> </w:t>
      </w:r>
      <w:r w:rsidRPr="00175CA8">
        <w:rPr>
          <w:rFonts w:ascii="Times New Roman" w:hAnsi="Times New Roman"/>
          <w:color w:val="000000"/>
        </w:rPr>
        <w:t xml:space="preserve">załadunku i wywozu przez </w:t>
      </w:r>
      <w:r w:rsidRPr="00175CA8">
        <w:rPr>
          <w:rFonts w:ascii="Times New Roman" w:hAnsi="Times New Roman"/>
          <w:b/>
          <w:color w:val="000000"/>
        </w:rPr>
        <w:t>Wykonawcę</w:t>
      </w:r>
      <w:r w:rsidRPr="00175CA8">
        <w:rPr>
          <w:rFonts w:ascii="Times New Roman" w:hAnsi="Times New Roman"/>
          <w:color w:val="000000"/>
        </w:rPr>
        <w:t>, – co</w:t>
      </w:r>
      <w:r w:rsidRPr="00175CA8">
        <w:rPr>
          <w:rFonts w:ascii="Times New Roman" w:hAnsi="Times New Roman"/>
          <w:b/>
        </w:rPr>
        <w:t xml:space="preserve"> najmniej</w:t>
      </w:r>
      <w:r w:rsidRPr="00175CA8">
        <w:rPr>
          <w:rFonts w:ascii="Times New Roman" w:hAnsi="Times New Roman"/>
          <w:b/>
          <w:bCs/>
        </w:rPr>
        <w:t xml:space="preserve"> raz na dwa tygodnie</w:t>
      </w:r>
      <w:r w:rsidRPr="00175CA8">
        <w:rPr>
          <w:rFonts w:ascii="Times New Roman" w:hAnsi="Times New Roman"/>
          <w:color w:val="000000"/>
        </w:rPr>
        <w:t>.</w:t>
      </w:r>
    </w:p>
    <w:p w:rsidR="00A3466B" w:rsidRPr="00A3466B" w:rsidRDefault="00A3466B" w:rsidP="00A3466B">
      <w:pPr>
        <w:autoSpaceDE w:val="0"/>
        <w:spacing w:after="0" w:line="240" w:lineRule="auto"/>
        <w:ind w:left="284"/>
        <w:jc w:val="both"/>
        <w:rPr>
          <w:rFonts w:ascii="Times New Roman" w:hAnsi="Times New Roman"/>
          <w:bCs/>
        </w:rPr>
      </w:pPr>
      <w:r w:rsidRPr="00A3466B">
        <w:rPr>
          <w:rFonts w:ascii="Times New Roman" w:hAnsi="Times New Roman"/>
        </w:rPr>
        <w:t>Odpady biodegradowalne „zielone” i „kuchenne, – co</w:t>
      </w:r>
      <w:r w:rsidRPr="00A3466B">
        <w:rPr>
          <w:rFonts w:ascii="Times New Roman" w:hAnsi="Times New Roman"/>
          <w:b/>
        </w:rPr>
        <w:t xml:space="preserve"> najmniej</w:t>
      </w:r>
      <w:r w:rsidRPr="00A3466B">
        <w:rPr>
          <w:rFonts w:ascii="Times New Roman" w:hAnsi="Times New Roman"/>
          <w:b/>
          <w:bCs/>
        </w:rPr>
        <w:t xml:space="preserve"> raz na tydzień </w:t>
      </w:r>
      <w:r w:rsidRPr="00A3466B">
        <w:rPr>
          <w:rFonts w:ascii="Times New Roman" w:hAnsi="Times New Roman"/>
          <w:bCs/>
        </w:rPr>
        <w:t xml:space="preserve">(od 1 kwietnia </w:t>
      </w:r>
      <w:r>
        <w:rPr>
          <w:rFonts w:ascii="Times New Roman" w:hAnsi="Times New Roman"/>
          <w:bCs/>
        </w:rPr>
        <w:t xml:space="preserve">                  </w:t>
      </w:r>
      <w:r w:rsidRPr="00A3466B">
        <w:rPr>
          <w:rFonts w:ascii="Times New Roman" w:hAnsi="Times New Roman"/>
          <w:bCs/>
        </w:rPr>
        <w:t xml:space="preserve">do 30 listopada), w dniu odbioru odpadów zmieszanych lub innym dniu uzgodnionym </w:t>
      </w:r>
      <w:r>
        <w:rPr>
          <w:rFonts w:ascii="Times New Roman" w:hAnsi="Times New Roman"/>
          <w:bCs/>
        </w:rPr>
        <w:t xml:space="preserve">                                </w:t>
      </w:r>
      <w:r w:rsidRPr="00A3466B">
        <w:rPr>
          <w:rFonts w:ascii="Times New Roman" w:hAnsi="Times New Roman"/>
          <w:bCs/>
        </w:rPr>
        <w:t xml:space="preserve">z </w:t>
      </w:r>
      <w:r w:rsidRPr="00A3466B">
        <w:rPr>
          <w:rFonts w:ascii="Times New Roman" w:hAnsi="Times New Roman"/>
          <w:b/>
          <w:bCs/>
        </w:rPr>
        <w:t xml:space="preserve">Zamawiającym. </w:t>
      </w:r>
      <w:r w:rsidRPr="00A3466B">
        <w:rPr>
          <w:rFonts w:ascii="Times New Roman" w:hAnsi="Times New Roman"/>
          <w:bCs/>
        </w:rPr>
        <w:t>Odpady kuchenne po 30 listopada będą odbierane tylko od mieszkańców którzy zgłoszą chęć ich przekazywania u Zamawiającego.</w:t>
      </w:r>
    </w:p>
    <w:p w:rsidR="0068752A" w:rsidRPr="00175CA8" w:rsidRDefault="0068752A" w:rsidP="00A3466B">
      <w:pPr>
        <w:autoSpaceDE w:val="0"/>
        <w:spacing w:after="0" w:line="240" w:lineRule="auto"/>
        <w:jc w:val="both"/>
        <w:rPr>
          <w:rFonts w:ascii="Times New Roman" w:hAnsi="Times New Roman"/>
          <w:color w:val="000000"/>
        </w:rPr>
      </w:pPr>
    </w:p>
    <w:p w:rsidR="0068752A" w:rsidRPr="00175CA8" w:rsidRDefault="0068752A" w:rsidP="0068752A">
      <w:pPr>
        <w:autoSpaceDE w:val="0"/>
        <w:spacing w:after="0" w:line="240" w:lineRule="auto"/>
        <w:jc w:val="both"/>
        <w:rPr>
          <w:rFonts w:ascii="Times New Roman" w:hAnsi="Times New Roman"/>
          <w:b/>
          <w:bCs/>
          <w:color w:val="000000"/>
        </w:rPr>
      </w:pPr>
      <w:r w:rsidRPr="00175CA8">
        <w:rPr>
          <w:rFonts w:ascii="Times New Roman" w:hAnsi="Times New Roman"/>
          <w:b/>
          <w:color w:val="000000"/>
        </w:rPr>
        <w:t xml:space="preserve">b) </w:t>
      </w:r>
      <w:r w:rsidRPr="00175CA8">
        <w:rPr>
          <w:rFonts w:ascii="Times New Roman" w:hAnsi="Times New Roman"/>
          <w:b/>
          <w:bCs/>
          <w:color w:val="000000"/>
        </w:rPr>
        <w:t xml:space="preserve">Selektywnie zbierane odpady komunalne u źródła od mieszkańców, którzy zadeklarowali  </w:t>
      </w:r>
    </w:p>
    <w:p w:rsidR="0068752A" w:rsidRPr="00175CA8" w:rsidRDefault="0068752A" w:rsidP="0068752A">
      <w:pPr>
        <w:autoSpaceDE w:val="0"/>
        <w:spacing w:after="0" w:line="240" w:lineRule="auto"/>
        <w:jc w:val="both"/>
        <w:rPr>
          <w:rFonts w:ascii="Times New Roman" w:hAnsi="Times New Roman"/>
          <w:b/>
          <w:bCs/>
          <w:color w:val="000000"/>
        </w:rPr>
      </w:pPr>
      <w:r w:rsidRPr="00175CA8">
        <w:rPr>
          <w:rFonts w:ascii="Times New Roman" w:hAnsi="Times New Roman"/>
          <w:b/>
          <w:bCs/>
          <w:color w:val="000000"/>
        </w:rPr>
        <w:t xml:space="preserve">     taki sposób a obejmujący:</w:t>
      </w:r>
    </w:p>
    <w:p w:rsidR="0068752A" w:rsidRPr="00175CA8" w:rsidRDefault="0068752A" w:rsidP="0068752A">
      <w:pPr>
        <w:autoSpaceDE w:val="0"/>
        <w:spacing w:after="0" w:line="240" w:lineRule="auto"/>
        <w:jc w:val="both"/>
        <w:rPr>
          <w:rFonts w:ascii="Times New Roman" w:hAnsi="Times New Roman"/>
          <w:bCs/>
          <w:color w:val="000000"/>
        </w:rPr>
      </w:pPr>
      <w:r w:rsidRPr="00175CA8">
        <w:rPr>
          <w:rFonts w:ascii="Times New Roman" w:hAnsi="Times New Roman"/>
          <w:b/>
          <w:bCs/>
          <w:color w:val="000000"/>
        </w:rPr>
        <w:t xml:space="preserve">     </w:t>
      </w:r>
      <w:r w:rsidRPr="00175CA8">
        <w:rPr>
          <w:rFonts w:ascii="Times New Roman" w:hAnsi="Times New Roman"/>
          <w:bCs/>
          <w:color w:val="000000"/>
        </w:rPr>
        <w:t>- papier,</w:t>
      </w:r>
    </w:p>
    <w:p w:rsidR="0068752A" w:rsidRPr="00175CA8" w:rsidRDefault="0068752A" w:rsidP="0068752A">
      <w:pPr>
        <w:autoSpaceDE w:val="0"/>
        <w:spacing w:after="0" w:line="240" w:lineRule="auto"/>
        <w:jc w:val="both"/>
        <w:rPr>
          <w:rFonts w:ascii="Times New Roman" w:hAnsi="Times New Roman"/>
          <w:bCs/>
          <w:color w:val="000000"/>
        </w:rPr>
      </w:pPr>
      <w:r w:rsidRPr="00175CA8">
        <w:rPr>
          <w:rFonts w:ascii="Times New Roman" w:hAnsi="Times New Roman"/>
          <w:bCs/>
          <w:color w:val="000000"/>
        </w:rPr>
        <w:t xml:space="preserve">     - szkło,</w:t>
      </w:r>
    </w:p>
    <w:p w:rsidR="0068752A" w:rsidRPr="00175CA8" w:rsidRDefault="0068752A" w:rsidP="0068752A">
      <w:pPr>
        <w:autoSpaceDE w:val="0"/>
        <w:spacing w:after="0" w:line="240" w:lineRule="auto"/>
        <w:jc w:val="both"/>
        <w:rPr>
          <w:rFonts w:ascii="Times New Roman" w:hAnsi="Times New Roman"/>
          <w:bCs/>
          <w:color w:val="000000"/>
        </w:rPr>
      </w:pPr>
      <w:r w:rsidRPr="00175CA8">
        <w:rPr>
          <w:rFonts w:ascii="Times New Roman" w:hAnsi="Times New Roman"/>
          <w:bCs/>
          <w:color w:val="000000"/>
        </w:rPr>
        <w:t xml:space="preserve">     - metale,</w:t>
      </w:r>
    </w:p>
    <w:p w:rsidR="0068752A" w:rsidRPr="00A3466B" w:rsidRDefault="0068752A" w:rsidP="0068752A">
      <w:pPr>
        <w:autoSpaceDE w:val="0"/>
        <w:spacing w:after="0" w:line="240" w:lineRule="auto"/>
        <w:jc w:val="both"/>
        <w:rPr>
          <w:rFonts w:ascii="Times New Roman" w:hAnsi="Times New Roman"/>
          <w:bCs/>
        </w:rPr>
      </w:pPr>
      <w:r w:rsidRPr="00175CA8">
        <w:rPr>
          <w:rFonts w:ascii="Times New Roman" w:hAnsi="Times New Roman"/>
          <w:bCs/>
          <w:color w:val="000000"/>
        </w:rPr>
        <w:t xml:space="preserve">     - tworzywa sztuczne</w:t>
      </w:r>
    </w:p>
    <w:p w:rsidR="0068752A" w:rsidRPr="00175CA8" w:rsidRDefault="0068752A" w:rsidP="0068752A">
      <w:pPr>
        <w:autoSpaceDE w:val="0"/>
        <w:spacing w:after="0" w:line="240" w:lineRule="auto"/>
        <w:jc w:val="both"/>
        <w:rPr>
          <w:rFonts w:ascii="Times New Roman" w:hAnsi="Times New Roman"/>
          <w:bCs/>
          <w:color w:val="000000"/>
        </w:rPr>
      </w:pPr>
      <w:r w:rsidRPr="00175CA8">
        <w:rPr>
          <w:rFonts w:ascii="Times New Roman" w:hAnsi="Times New Roman"/>
          <w:bCs/>
          <w:color w:val="000000"/>
        </w:rPr>
        <w:t xml:space="preserve">     </w:t>
      </w:r>
    </w:p>
    <w:p w:rsidR="0068752A" w:rsidRPr="00175CA8" w:rsidRDefault="0068752A" w:rsidP="0068752A">
      <w:pPr>
        <w:autoSpaceDE w:val="0"/>
        <w:spacing w:after="0" w:line="240" w:lineRule="auto"/>
        <w:jc w:val="both"/>
        <w:rPr>
          <w:rFonts w:ascii="Times New Roman" w:hAnsi="Times New Roman"/>
          <w:bCs/>
        </w:rPr>
      </w:pPr>
      <w:r w:rsidRPr="00175CA8">
        <w:rPr>
          <w:rFonts w:ascii="Times New Roman" w:hAnsi="Times New Roman"/>
          <w:bCs/>
          <w:color w:val="000000"/>
        </w:rPr>
        <w:t xml:space="preserve">     </w:t>
      </w:r>
      <w:r w:rsidRPr="00175CA8">
        <w:rPr>
          <w:rFonts w:ascii="Times New Roman" w:hAnsi="Times New Roman"/>
          <w:bCs/>
        </w:rPr>
        <w:t xml:space="preserve">Zbieranie odpadów w sposób selektywny odbywać się będzie do dostarczonych przez </w:t>
      </w:r>
      <w:r w:rsidRPr="00175CA8">
        <w:rPr>
          <w:rFonts w:ascii="Times New Roman" w:hAnsi="Times New Roman"/>
          <w:b/>
          <w:bCs/>
        </w:rPr>
        <w:t xml:space="preserve">Wykonawcę </w:t>
      </w:r>
    </w:p>
    <w:p w:rsidR="0068752A" w:rsidRPr="00175CA8" w:rsidRDefault="0068752A" w:rsidP="0068752A">
      <w:pPr>
        <w:autoSpaceDE w:val="0"/>
        <w:spacing w:after="0" w:line="240" w:lineRule="auto"/>
        <w:jc w:val="both"/>
        <w:rPr>
          <w:rFonts w:ascii="Times New Roman" w:hAnsi="Times New Roman"/>
          <w:b/>
          <w:bCs/>
        </w:rPr>
      </w:pPr>
      <w:r w:rsidRPr="00175CA8">
        <w:rPr>
          <w:rFonts w:ascii="Times New Roman" w:hAnsi="Times New Roman"/>
          <w:bCs/>
        </w:rPr>
        <w:t xml:space="preserve">     worków opisanych w § 3 ust. 4 pkt.2, SIWZ, co</w:t>
      </w:r>
      <w:r w:rsidRPr="00175CA8">
        <w:rPr>
          <w:rFonts w:ascii="Times New Roman" w:hAnsi="Times New Roman"/>
          <w:b/>
          <w:bCs/>
        </w:rPr>
        <w:t xml:space="preserve"> najmniej raz na dwa tygodnie</w:t>
      </w:r>
      <w:r>
        <w:rPr>
          <w:rFonts w:ascii="Times New Roman" w:hAnsi="Times New Roman"/>
          <w:b/>
          <w:bCs/>
        </w:rPr>
        <w:t>:</w:t>
      </w:r>
    </w:p>
    <w:p w:rsidR="0068752A" w:rsidRDefault="0068752A" w:rsidP="0068752A">
      <w:pPr>
        <w:pStyle w:val="Akapitzlist"/>
        <w:numPr>
          <w:ilvl w:val="0"/>
          <w:numId w:val="72"/>
        </w:numPr>
        <w:autoSpaceDE w:val="0"/>
        <w:spacing w:after="0" w:line="240" w:lineRule="auto"/>
        <w:ind w:left="709" w:hanging="283"/>
        <w:jc w:val="both"/>
        <w:rPr>
          <w:rFonts w:ascii="Times New Roman" w:hAnsi="Times New Roman"/>
          <w:bCs/>
        </w:rPr>
      </w:pPr>
      <w:r w:rsidRPr="0068752A">
        <w:rPr>
          <w:rFonts w:ascii="Times New Roman" w:hAnsi="Times New Roman"/>
          <w:b/>
          <w:bCs/>
        </w:rPr>
        <w:t>worek koloru niebieskiego</w:t>
      </w:r>
      <w:r>
        <w:rPr>
          <w:rFonts w:ascii="Times New Roman" w:hAnsi="Times New Roman"/>
          <w:bCs/>
        </w:rPr>
        <w:t xml:space="preserve"> </w:t>
      </w:r>
      <w:r w:rsidRPr="0068752A">
        <w:rPr>
          <w:rFonts w:ascii="Times New Roman" w:hAnsi="Times New Roman"/>
          <w:bCs/>
        </w:rPr>
        <w:t>- odpady z papieru w tym odpady z tektury, odpady opakowaniowe</w:t>
      </w:r>
      <w:r>
        <w:rPr>
          <w:rFonts w:ascii="Times New Roman" w:hAnsi="Times New Roman"/>
          <w:bCs/>
        </w:rPr>
        <w:t xml:space="preserve">      </w:t>
      </w:r>
      <w:r w:rsidRPr="0068752A">
        <w:rPr>
          <w:rFonts w:ascii="Times New Roman" w:hAnsi="Times New Roman"/>
          <w:bCs/>
        </w:rPr>
        <w:t xml:space="preserve"> z papieru i odpady opakowaniowe z tektury,</w:t>
      </w:r>
    </w:p>
    <w:p w:rsidR="0068752A" w:rsidRDefault="0068752A" w:rsidP="0068752A">
      <w:pPr>
        <w:pStyle w:val="Akapitzlist"/>
        <w:numPr>
          <w:ilvl w:val="0"/>
          <w:numId w:val="72"/>
        </w:numPr>
        <w:autoSpaceDE w:val="0"/>
        <w:spacing w:after="0" w:line="240" w:lineRule="auto"/>
        <w:ind w:left="709" w:hanging="283"/>
        <w:jc w:val="both"/>
        <w:rPr>
          <w:rFonts w:ascii="Times New Roman" w:hAnsi="Times New Roman"/>
          <w:bCs/>
        </w:rPr>
      </w:pPr>
      <w:r w:rsidRPr="0068752A">
        <w:rPr>
          <w:rFonts w:ascii="Times New Roman" w:hAnsi="Times New Roman"/>
          <w:b/>
          <w:bCs/>
        </w:rPr>
        <w:t>worek koloru zielonego</w:t>
      </w:r>
      <w:r>
        <w:rPr>
          <w:rFonts w:ascii="Times New Roman" w:hAnsi="Times New Roman"/>
          <w:bCs/>
        </w:rPr>
        <w:t xml:space="preserve"> </w:t>
      </w:r>
      <w:r w:rsidRPr="0068752A">
        <w:rPr>
          <w:rFonts w:ascii="Times New Roman" w:hAnsi="Times New Roman"/>
          <w:bCs/>
        </w:rPr>
        <w:t>-</w:t>
      </w:r>
      <w:r>
        <w:rPr>
          <w:rFonts w:ascii="Times New Roman" w:hAnsi="Times New Roman"/>
          <w:bCs/>
        </w:rPr>
        <w:t xml:space="preserve"> </w:t>
      </w:r>
      <w:r w:rsidRPr="0068752A">
        <w:rPr>
          <w:rFonts w:ascii="Times New Roman" w:hAnsi="Times New Roman"/>
          <w:bCs/>
        </w:rPr>
        <w:t>odpady ze szkła, w tym odpady opakowaniowe ze szkła,</w:t>
      </w:r>
    </w:p>
    <w:p w:rsidR="0068752A" w:rsidRPr="00A3466B" w:rsidRDefault="0068752A" w:rsidP="00A3466B">
      <w:pPr>
        <w:pStyle w:val="Akapitzlist"/>
        <w:numPr>
          <w:ilvl w:val="0"/>
          <w:numId w:val="72"/>
        </w:numPr>
        <w:autoSpaceDE w:val="0"/>
        <w:spacing w:after="0" w:line="240" w:lineRule="auto"/>
        <w:ind w:left="709" w:hanging="283"/>
        <w:jc w:val="both"/>
        <w:rPr>
          <w:rFonts w:ascii="Times New Roman" w:hAnsi="Times New Roman"/>
          <w:bCs/>
        </w:rPr>
      </w:pPr>
      <w:r w:rsidRPr="0068752A">
        <w:rPr>
          <w:rFonts w:ascii="Times New Roman" w:hAnsi="Times New Roman"/>
          <w:b/>
          <w:bCs/>
        </w:rPr>
        <w:t>worek koloru żółtego</w:t>
      </w:r>
      <w:r>
        <w:rPr>
          <w:rFonts w:ascii="Times New Roman" w:hAnsi="Times New Roman"/>
          <w:bCs/>
        </w:rPr>
        <w:t xml:space="preserve"> </w:t>
      </w:r>
      <w:r w:rsidRPr="0068752A">
        <w:rPr>
          <w:rFonts w:ascii="Times New Roman" w:hAnsi="Times New Roman"/>
          <w:bCs/>
        </w:rPr>
        <w:t>-</w:t>
      </w:r>
      <w:r>
        <w:rPr>
          <w:rFonts w:ascii="Times New Roman" w:hAnsi="Times New Roman"/>
          <w:bCs/>
        </w:rPr>
        <w:t xml:space="preserve"> </w:t>
      </w:r>
      <w:r w:rsidRPr="0068752A">
        <w:rPr>
          <w:rFonts w:ascii="Times New Roman" w:hAnsi="Times New Roman"/>
          <w:bCs/>
        </w:rPr>
        <w:t xml:space="preserve">odpady z metali, w tym odpady opakowaniowe z metali, odpady </w:t>
      </w:r>
      <w:r>
        <w:rPr>
          <w:rFonts w:ascii="Times New Roman" w:hAnsi="Times New Roman"/>
          <w:bCs/>
        </w:rPr>
        <w:t xml:space="preserve">                   </w:t>
      </w:r>
      <w:r w:rsidRPr="0068752A">
        <w:rPr>
          <w:rFonts w:ascii="Times New Roman" w:hAnsi="Times New Roman"/>
          <w:bCs/>
        </w:rPr>
        <w:t>z tworzyw sztucznych w tym odpady opakowaniowe tworzyw sztucznych, oraz odpady opakowaniowe wielomateriałowe</w:t>
      </w:r>
      <w:r>
        <w:rPr>
          <w:rFonts w:ascii="Times New Roman" w:hAnsi="Times New Roman"/>
          <w:bCs/>
        </w:rPr>
        <w:t>,</w:t>
      </w:r>
    </w:p>
    <w:p w:rsidR="0068752A" w:rsidRPr="00175CA8" w:rsidRDefault="0068752A" w:rsidP="0068752A">
      <w:pPr>
        <w:autoSpaceDE w:val="0"/>
        <w:spacing w:after="0" w:line="240" w:lineRule="auto"/>
        <w:jc w:val="both"/>
        <w:rPr>
          <w:rFonts w:ascii="Times New Roman" w:hAnsi="Times New Roman"/>
          <w:bCs/>
        </w:rPr>
      </w:pPr>
    </w:p>
    <w:p w:rsidR="0068752A" w:rsidRPr="00175CA8" w:rsidRDefault="0068752A" w:rsidP="0068752A">
      <w:pPr>
        <w:autoSpaceDE w:val="0"/>
        <w:spacing w:after="0" w:line="240" w:lineRule="auto"/>
        <w:ind w:left="284" w:hanging="284"/>
        <w:jc w:val="both"/>
        <w:rPr>
          <w:rFonts w:ascii="Times New Roman" w:hAnsi="Times New Roman"/>
          <w:bCs/>
          <w:color w:val="000000"/>
        </w:rPr>
      </w:pPr>
      <w:r w:rsidRPr="00175CA8">
        <w:rPr>
          <w:rFonts w:ascii="Times New Roman" w:hAnsi="Times New Roman"/>
          <w:b/>
          <w:bCs/>
          <w:color w:val="000000"/>
        </w:rPr>
        <w:t xml:space="preserve">c) Selektywnie zbierane odpady komunalne (określone w regulaminie utrzymania czystości </w:t>
      </w:r>
      <w:r>
        <w:rPr>
          <w:rFonts w:ascii="Times New Roman" w:hAnsi="Times New Roman"/>
          <w:b/>
          <w:bCs/>
          <w:color w:val="000000"/>
        </w:rPr>
        <w:t xml:space="preserve">                      </w:t>
      </w:r>
      <w:r w:rsidRPr="00175CA8">
        <w:rPr>
          <w:rFonts w:ascii="Times New Roman" w:hAnsi="Times New Roman"/>
          <w:b/>
          <w:bCs/>
          <w:color w:val="000000"/>
        </w:rPr>
        <w:t>i porządku na terenie miasta Sławno)</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Selektywna zbiórka odpadów komunalnych na terenie zabudowy jedno i wielorodzinnej odbywać się</w:t>
      </w:r>
      <w:r w:rsidRPr="00175CA8">
        <w:rPr>
          <w:rFonts w:ascii="Times New Roman" w:hAnsi="Times New Roman"/>
        </w:rPr>
        <w:t xml:space="preserve"> </w:t>
      </w:r>
      <w:r w:rsidRPr="00175CA8">
        <w:rPr>
          <w:rFonts w:ascii="Times New Roman" w:hAnsi="Times New Roman"/>
          <w:color w:val="000000"/>
        </w:rPr>
        <w:t xml:space="preserve">będzie do specjalistycznych pojemników rozmieszczonych w miejscach ogólnie dostępnych. </w:t>
      </w:r>
      <w:r w:rsidRPr="00175CA8">
        <w:rPr>
          <w:rFonts w:ascii="Times New Roman" w:hAnsi="Times New Roman"/>
          <w:b/>
          <w:color w:val="000000"/>
        </w:rPr>
        <w:lastRenderedPageBreak/>
        <w:t>Prowadzona będzie z częstotliwością niedopuszczającą do przepełnienia pojemników</w:t>
      </w:r>
      <w:r w:rsidRPr="00175CA8">
        <w:rPr>
          <w:rFonts w:ascii="Times New Roman" w:hAnsi="Times New Roman"/>
          <w:color w:val="000000"/>
        </w:rPr>
        <w:t xml:space="preserve"> </w:t>
      </w:r>
      <w:r w:rsidRPr="00175CA8">
        <w:rPr>
          <w:rFonts w:ascii="Times New Roman" w:hAnsi="Times New Roman"/>
          <w:color w:val="000000"/>
        </w:rPr>
        <w:br/>
        <w:t>w godzinach 7.00-20</w:t>
      </w:r>
      <w:r w:rsidRPr="00175CA8">
        <w:rPr>
          <w:rFonts w:ascii="Times New Roman" w:hAnsi="Times New Roman"/>
          <w:color w:val="FF0000"/>
        </w:rPr>
        <w:t>.</w:t>
      </w:r>
      <w:r w:rsidRPr="00175CA8">
        <w:rPr>
          <w:rFonts w:ascii="Times New Roman" w:hAnsi="Times New Roman"/>
        </w:rPr>
        <w:t xml:space="preserve">00 - </w:t>
      </w:r>
      <w:r w:rsidRPr="00175CA8">
        <w:rPr>
          <w:rFonts w:ascii="Times New Roman" w:hAnsi="Times New Roman"/>
          <w:b/>
        </w:rPr>
        <w:t>jednak nie rzadziej niż</w:t>
      </w:r>
      <w:r w:rsidRPr="00175CA8">
        <w:rPr>
          <w:rFonts w:ascii="Times New Roman" w:hAnsi="Times New Roman"/>
          <w:color w:val="FF0000"/>
        </w:rPr>
        <w:t xml:space="preserve">:  </w:t>
      </w: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rPr>
        <w:t xml:space="preserve">      - pojemniki na szkło  –  1 raz na cztery tygodnie,</w:t>
      </w: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rPr>
        <w:t xml:space="preserve">      - pojemniki na papier – 1 raz na cztery tygodnie,</w:t>
      </w: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rPr>
        <w:t xml:space="preserve">      - pojemniki na plastik –1 raz na tydzień w okresie od 01 maja do 30 września, w pozostałych  </w:t>
      </w: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rPr>
        <w:t xml:space="preserve">        miesiącach 1 raz na dwa tygodnie.</w:t>
      </w:r>
    </w:p>
    <w:p w:rsidR="0068752A" w:rsidRPr="00175CA8" w:rsidRDefault="0068752A" w:rsidP="0068752A">
      <w:pPr>
        <w:autoSpaceDE w:val="0"/>
        <w:spacing w:after="0" w:line="240" w:lineRule="auto"/>
        <w:jc w:val="both"/>
        <w:rPr>
          <w:rFonts w:ascii="Times New Roman" w:hAnsi="Times New Roman"/>
        </w:rPr>
      </w:pPr>
    </w:p>
    <w:p w:rsidR="0068752A" w:rsidRPr="00175CA8" w:rsidRDefault="0068752A" w:rsidP="0068752A">
      <w:pPr>
        <w:autoSpaceDE w:val="0"/>
        <w:spacing w:after="0" w:line="240" w:lineRule="auto"/>
        <w:jc w:val="both"/>
        <w:rPr>
          <w:rFonts w:ascii="Times New Roman" w:hAnsi="Times New Roman"/>
          <w:color w:val="FF0000"/>
        </w:rPr>
      </w:pPr>
      <w:r w:rsidRPr="00175CA8">
        <w:rPr>
          <w:rFonts w:ascii="Times New Roman" w:hAnsi="Times New Roman"/>
          <w:b/>
          <w:bCs/>
          <w:color w:val="000000"/>
        </w:rPr>
        <w:t xml:space="preserve">d) </w:t>
      </w:r>
      <w:bookmarkStart w:id="1" w:name="_Hlk526253594"/>
      <w:r w:rsidRPr="00175CA8">
        <w:rPr>
          <w:rFonts w:ascii="Times New Roman" w:hAnsi="Times New Roman"/>
          <w:b/>
          <w:bCs/>
          <w:color w:val="000000"/>
        </w:rPr>
        <w:t xml:space="preserve">Odpady ulegające biodegradacji „zielone” oraz  „kuchenne” </w:t>
      </w:r>
    </w:p>
    <w:bookmarkEnd w:id="1"/>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 xml:space="preserve">Worki w kolorze brązowym w ilości i o parametrach ustalonych w </w:t>
      </w:r>
      <w:r w:rsidRPr="00175CA8">
        <w:rPr>
          <w:rFonts w:ascii="Times New Roman" w:hAnsi="Times New Roman"/>
        </w:rPr>
        <w:t xml:space="preserve">§ 3 ust. 4  pkt 2  </w:t>
      </w:r>
      <w:r w:rsidRPr="00175CA8">
        <w:rPr>
          <w:rFonts w:ascii="Times New Roman" w:hAnsi="Times New Roman"/>
          <w:color w:val="000000"/>
        </w:rPr>
        <w:t xml:space="preserve">SIWZ zapewnia </w:t>
      </w:r>
      <w:r w:rsidRPr="00175CA8">
        <w:rPr>
          <w:rFonts w:ascii="Times New Roman" w:hAnsi="Times New Roman"/>
          <w:b/>
          <w:color w:val="000000"/>
        </w:rPr>
        <w:t>Wykonawca.</w:t>
      </w:r>
      <w:r w:rsidRPr="00175CA8">
        <w:rPr>
          <w:rFonts w:ascii="Times New Roman" w:hAnsi="Times New Roman"/>
          <w:color w:val="000000"/>
        </w:rPr>
        <w:t xml:space="preserve"> Ilość worków dostarczanych do poszczególnych nieruchomości ustalona będzie </w:t>
      </w:r>
      <w:r>
        <w:rPr>
          <w:rFonts w:ascii="Times New Roman" w:hAnsi="Times New Roman"/>
          <w:color w:val="000000"/>
        </w:rPr>
        <w:t xml:space="preserve">                      </w:t>
      </w:r>
      <w:r w:rsidRPr="00175CA8">
        <w:rPr>
          <w:rFonts w:ascii="Times New Roman" w:hAnsi="Times New Roman"/>
          <w:color w:val="000000"/>
        </w:rPr>
        <w:t xml:space="preserve">w porozumieniu z właścicielami nieruchomości i </w:t>
      </w:r>
      <w:r w:rsidRPr="00175CA8">
        <w:rPr>
          <w:rFonts w:ascii="Times New Roman" w:hAnsi="Times New Roman"/>
          <w:b/>
          <w:color w:val="000000"/>
        </w:rPr>
        <w:t>Zamawiającym</w:t>
      </w:r>
      <w:r w:rsidRPr="00175CA8">
        <w:rPr>
          <w:rFonts w:ascii="Times New Roman" w:hAnsi="Times New Roman"/>
          <w:color w:val="000000"/>
        </w:rPr>
        <w:t>.</w:t>
      </w:r>
    </w:p>
    <w:p w:rsidR="0068752A" w:rsidRPr="00175CA8" w:rsidRDefault="0068752A" w:rsidP="0068752A">
      <w:pPr>
        <w:autoSpaceDE w:val="0"/>
        <w:spacing w:after="0" w:line="240" w:lineRule="auto"/>
        <w:ind w:left="284"/>
        <w:jc w:val="both"/>
        <w:rPr>
          <w:rFonts w:ascii="Times New Roman" w:hAnsi="Times New Roman"/>
          <w:bCs/>
          <w:color w:val="000000"/>
        </w:rPr>
      </w:pPr>
      <w:r w:rsidRPr="00175CA8">
        <w:rPr>
          <w:rFonts w:ascii="Times New Roman" w:hAnsi="Times New Roman"/>
          <w:b/>
          <w:bCs/>
          <w:color w:val="000000"/>
        </w:rPr>
        <w:t>Cz</w:t>
      </w:r>
      <w:r w:rsidRPr="00175CA8">
        <w:rPr>
          <w:rFonts w:ascii="Times New Roman" w:eastAsia="TimesNewRoman,Bold" w:hAnsi="Times New Roman"/>
          <w:b/>
          <w:bCs/>
          <w:color w:val="000000"/>
        </w:rPr>
        <w:t>ę</w:t>
      </w:r>
      <w:r w:rsidRPr="00175CA8">
        <w:rPr>
          <w:rFonts w:ascii="Times New Roman" w:hAnsi="Times New Roman"/>
          <w:b/>
          <w:bCs/>
          <w:color w:val="000000"/>
        </w:rPr>
        <w:t>stotliwo</w:t>
      </w:r>
      <w:r w:rsidRPr="00175CA8">
        <w:rPr>
          <w:rFonts w:ascii="Times New Roman" w:eastAsia="TimesNewRoman,Bold" w:hAnsi="Times New Roman"/>
          <w:b/>
          <w:bCs/>
          <w:color w:val="000000"/>
        </w:rPr>
        <w:t xml:space="preserve">ść </w:t>
      </w:r>
      <w:r w:rsidRPr="00175CA8">
        <w:rPr>
          <w:rFonts w:ascii="Times New Roman" w:hAnsi="Times New Roman"/>
          <w:color w:val="000000"/>
        </w:rPr>
        <w:t xml:space="preserve">załadunku i wywozu przez </w:t>
      </w:r>
      <w:r w:rsidRPr="00175CA8">
        <w:rPr>
          <w:rFonts w:ascii="Times New Roman" w:hAnsi="Times New Roman"/>
          <w:b/>
          <w:color w:val="000000"/>
        </w:rPr>
        <w:t>Wykonawcę</w:t>
      </w:r>
      <w:r w:rsidRPr="00175CA8">
        <w:rPr>
          <w:rFonts w:ascii="Times New Roman" w:hAnsi="Times New Roman"/>
          <w:color w:val="000000"/>
        </w:rPr>
        <w:t xml:space="preserve"> odpadów biodegradowalnych „zielonych”</w:t>
      </w:r>
      <w:r>
        <w:rPr>
          <w:rFonts w:ascii="Times New Roman" w:hAnsi="Times New Roman"/>
          <w:color w:val="000000"/>
        </w:rPr>
        <w:t xml:space="preserve">             </w:t>
      </w:r>
      <w:r w:rsidRPr="00175CA8">
        <w:rPr>
          <w:rFonts w:ascii="Times New Roman" w:hAnsi="Times New Roman"/>
          <w:color w:val="000000"/>
        </w:rPr>
        <w:t xml:space="preserve"> i „kuchennych, – co</w:t>
      </w:r>
      <w:r w:rsidRPr="00175CA8">
        <w:rPr>
          <w:rFonts w:ascii="Times New Roman" w:hAnsi="Times New Roman"/>
          <w:b/>
          <w:color w:val="000000"/>
        </w:rPr>
        <w:t xml:space="preserve"> najmniej</w:t>
      </w:r>
      <w:r w:rsidRPr="00175CA8">
        <w:rPr>
          <w:rFonts w:ascii="Times New Roman" w:hAnsi="Times New Roman"/>
          <w:b/>
          <w:bCs/>
          <w:color w:val="000000"/>
        </w:rPr>
        <w:t xml:space="preserve"> raz na tydzień </w:t>
      </w:r>
      <w:r w:rsidRPr="00175CA8">
        <w:rPr>
          <w:rFonts w:ascii="Times New Roman" w:hAnsi="Times New Roman"/>
          <w:bCs/>
          <w:color w:val="000000"/>
        </w:rPr>
        <w:t xml:space="preserve">(od 1 kwietnia do 30 listopada), w dniu odbioru odpadów zmieszanych lub innym dniu uzgodnionym z </w:t>
      </w:r>
      <w:r w:rsidRPr="00175CA8">
        <w:rPr>
          <w:rFonts w:ascii="Times New Roman" w:hAnsi="Times New Roman"/>
          <w:b/>
          <w:bCs/>
          <w:color w:val="000000"/>
        </w:rPr>
        <w:t xml:space="preserve">Zamawiającym. </w:t>
      </w:r>
      <w:r w:rsidRPr="00175CA8">
        <w:rPr>
          <w:rFonts w:ascii="Times New Roman" w:hAnsi="Times New Roman"/>
          <w:bCs/>
          <w:color w:val="000000"/>
        </w:rPr>
        <w:t xml:space="preserve">Odpady kuchenne po           30 listopada będą odbierane tylko od mieszkańców którzy zgłoszą chęć ich przekazywania </w:t>
      </w:r>
      <w:r>
        <w:rPr>
          <w:rFonts w:ascii="Times New Roman" w:hAnsi="Times New Roman"/>
          <w:bCs/>
          <w:color w:val="000000"/>
        </w:rPr>
        <w:t xml:space="preserve">                             </w:t>
      </w:r>
      <w:r w:rsidRPr="00175CA8">
        <w:rPr>
          <w:rFonts w:ascii="Times New Roman" w:hAnsi="Times New Roman"/>
          <w:bCs/>
          <w:color w:val="000000"/>
        </w:rPr>
        <w:t>u Zamawiającego.</w:t>
      </w:r>
    </w:p>
    <w:p w:rsidR="0068752A" w:rsidRPr="00175CA8" w:rsidRDefault="0068752A" w:rsidP="0068752A">
      <w:pPr>
        <w:autoSpaceDE w:val="0"/>
        <w:spacing w:after="0" w:line="240" w:lineRule="auto"/>
        <w:ind w:left="284"/>
        <w:jc w:val="both"/>
        <w:rPr>
          <w:rFonts w:ascii="Times New Roman" w:hAnsi="Times New Roman"/>
          <w:color w:val="000000"/>
        </w:rPr>
      </w:pPr>
      <w:r w:rsidRPr="00175CA8">
        <w:rPr>
          <w:rFonts w:ascii="Times New Roman" w:hAnsi="Times New Roman"/>
          <w:color w:val="000000"/>
        </w:rPr>
        <w:t xml:space="preserve">Dodatkowo dla choinek wyznacza się </w:t>
      </w:r>
      <w:r w:rsidRPr="00175CA8">
        <w:rPr>
          <w:rFonts w:ascii="Times New Roman" w:hAnsi="Times New Roman"/>
          <w:b/>
          <w:bCs/>
          <w:color w:val="000000"/>
        </w:rPr>
        <w:t>2 terminy odbioru w</w:t>
      </w:r>
      <w:r w:rsidRPr="00175CA8">
        <w:rPr>
          <w:rFonts w:ascii="Times New Roman" w:hAnsi="Times New Roman"/>
          <w:color w:val="000000"/>
        </w:rPr>
        <w:t xml:space="preserve"> </w:t>
      </w:r>
      <w:r w:rsidRPr="00175CA8">
        <w:rPr>
          <w:rFonts w:ascii="Times New Roman" w:hAnsi="Times New Roman"/>
          <w:b/>
          <w:bCs/>
          <w:color w:val="000000"/>
        </w:rPr>
        <w:t>styczniu i lutym</w:t>
      </w:r>
      <w:r w:rsidRPr="00175CA8">
        <w:rPr>
          <w:rFonts w:ascii="Times New Roman" w:hAnsi="Times New Roman"/>
          <w:color w:val="000000"/>
        </w:rPr>
        <w:t xml:space="preserve">. Szczegółowy harmonogram </w:t>
      </w:r>
      <w:r w:rsidRPr="00175CA8">
        <w:rPr>
          <w:rFonts w:ascii="Times New Roman" w:hAnsi="Times New Roman"/>
          <w:b/>
          <w:color w:val="000000"/>
        </w:rPr>
        <w:t>Wykonawca</w:t>
      </w:r>
      <w:r w:rsidRPr="00175CA8">
        <w:rPr>
          <w:rFonts w:ascii="Times New Roman" w:hAnsi="Times New Roman"/>
          <w:color w:val="000000"/>
        </w:rPr>
        <w:t xml:space="preserve"> uzgodni z  </w:t>
      </w:r>
      <w:r w:rsidRPr="00175CA8">
        <w:rPr>
          <w:rFonts w:ascii="Times New Roman" w:hAnsi="Times New Roman"/>
          <w:b/>
          <w:color w:val="000000"/>
        </w:rPr>
        <w:t>Zamawiającym</w:t>
      </w:r>
      <w:r w:rsidRPr="00175CA8">
        <w:rPr>
          <w:rFonts w:ascii="Times New Roman" w:hAnsi="Times New Roman"/>
          <w:color w:val="000000"/>
        </w:rPr>
        <w:t>.</w:t>
      </w:r>
    </w:p>
    <w:p w:rsidR="0068752A" w:rsidRPr="00175CA8" w:rsidRDefault="0068752A" w:rsidP="0068752A">
      <w:pPr>
        <w:autoSpaceDE w:val="0"/>
        <w:spacing w:after="0" w:line="240" w:lineRule="auto"/>
        <w:jc w:val="both"/>
        <w:rPr>
          <w:rFonts w:ascii="Times New Roman" w:hAnsi="Times New Roman"/>
          <w:b/>
          <w:bCs/>
          <w:color w:val="000000"/>
          <w:sz w:val="16"/>
          <w:szCs w:val="16"/>
        </w:rPr>
      </w:pP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b/>
          <w:bCs/>
          <w:color w:val="000000"/>
        </w:rPr>
        <w:t xml:space="preserve">e) Odpady wielkogabarytowe </w:t>
      </w:r>
    </w:p>
    <w:p w:rsidR="0068752A" w:rsidRPr="00D57F12"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 xml:space="preserve">Odbiór odpadów wielkogabarytowych będzie się odbywać poprzez odbieranie wystawionych </w:t>
      </w:r>
      <w:r w:rsidRPr="00175CA8">
        <w:rPr>
          <w:rFonts w:ascii="Times New Roman" w:hAnsi="Times New Roman"/>
          <w:color w:val="000000"/>
        </w:rPr>
        <w:br/>
        <w:t>ww. odpadów przez</w:t>
      </w:r>
      <w:r w:rsidRPr="00175CA8">
        <w:rPr>
          <w:rFonts w:ascii="Times New Roman" w:hAnsi="Times New Roman"/>
        </w:rPr>
        <w:t xml:space="preserve"> </w:t>
      </w:r>
      <w:r w:rsidRPr="00175CA8">
        <w:rPr>
          <w:rFonts w:ascii="Times New Roman" w:hAnsi="Times New Roman"/>
          <w:color w:val="000000"/>
        </w:rPr>
        <w:t xml:space="preserve">właścicieli przed swoimi nieruchomościami </w:t>
      </w:r>
      <w:r w:rsidRPr="00175CA8">
        <w:rPr>
          <w:rFonts w:ascii="Times New Roman" w:hAnsi="Times New Roman"/>
          <w:b/>
          <w:bCs/>
        </w:rPr>
        <w:t>Cz</w:t>
      </w:r>
      <w:r w:rsidRPr="00175CA8">
        <w:rPr>
          <w:rFonts w:ascii="Times New Roman" w:eastAsia="TimesNewRoman,Bold" w:hAnsi="Times New Roman"/>
          <w:b/>
          <w:bCs/>
        </w:rPr>
        <w:t>ę</w:t>
      </w:r>
      <w:r w:rsidRPr="00175CA8">
        <w:rPr>
          <w:rFonts w:ascii="Times New Roman" w:hAnsi="Times New Roman"/>
          <w:b/>
          <w:bCs/>
        </w:rPr>
        <w:t>stotliwo</w:t>
      </w:r>
      <w:r w:rsidRPr="00175CA8">
        <w:rPr>
          <w:rFonts w:ascii="Times New Roman" w:eastAsia="TimesNewRoman,Bold" w:hAnsi="Times New Roman"/>
          <w:b/>
          <w:bCs/>
        </w:rPr>
        <w:t xml:space="preserve">ść </w:t>
      </w:r>
      <w:r w:rsidRPr="00175CA8">
        <w:rPr>
          <w:rFonts w:ascii="Times New Roman" w:hAnsi="Times New Roman"/>
        </w:rPr>
        <w:t xml:space="preserve">załadunku </w:t>
      </w:r>
      <w:r w:rsidRPr="00175CA8">
        <w:rPr>
          <w:rFonts w:ascii="Times New Roman" w:hAnsi="Times New Roman"/>
        </w:rPr>
        <w:br/>
        <w:t xml:space="preserve">i wywozu zgodnie z harmonogramem – </w:t>
      </w:r>
      <w:r w:rsidR="00936B7E">
        <w:rPr>
          <w:rFonts w:ascii="Times New Roman" w:hAnsi="Times New Roman"/>
          <w:b/>
          <w:bCs/>
        </w:rPr>
        <w:t>sześć</w:t>
      </w:r>
      <w:r w:rsidRPr="00175CA8">
        <w:rPr>
          <w:rFonts w:ascii="Times New Roman" w:hAnsi="Times New Roman"/>
          <w:b/>
          <w:bCs/>
        </w:rPr>
        <w:t xml:space="preserve"> razy w roku.</w:t>
      </w:r>
      <w:r w:rsidRPr="00175CA8">
        <w:rPr>
          <w:rFonts w:ascii="Times New Roman" w:hAnsi="Times New Roman"/>
          <w:color w:val="000000"/>
        </w:rPr>
        <w:t xml:space="preserve"> </w:t>
      </w:r>
    </w:p>
    <w:p w:rsidR="0068752A" w:rsidRPr="00175CA8" w:rsidRDefault="0068752A" w:rsidP="0068752A">
      <w:pPr>
        <w:autoSpaceDE w:val="0"/>
        <w:spacing w:after="0" w:line="240" w:lineRule="auto"/>
        <w:jc w:val="both"/>
        <w:rPr>
          <w:rFonts w:ascii="Times New Roman" w:hAnsi="Times New Roman"/>
          <w:b/>
          <w:bCs/>
          <w:color w:val="000000"/>
        </w:rPr>
      </w:pP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b/>
          <w:bCs/>
          <w:color w:val="000000"/>
        </w:rPr>
        <w:t>f) Wyeksploatowany sprz</w:t>
      </w:r>
      <w:r w:rsidRPr="00175CA8">
        <w:rPr>
          <w:rFonts w:ascii="Times New Roman" w:eastAsia="TimesNewRoman,Bold" w:hAnsi="Times New Roman"/>
          <w:b/>
          <w:bCs/>
          <w:color w:val="000000"/>
        </w:rPr>
        <w:t>ę</w:t>
      </w:r>
      <w:r w:rsidRPr="00175CA8">
        <w:rPr>
          <w:rFonts w:ascii="Times New Roman" w:hAnsi="Times New Roman"/>
          <w:b/>
          <w:bCs/>
          <w:color w:val="000000"/>
        </w:rPr>
        <w:t>t elektryczny</w:t>
      </w:r>
      <w:r w:rsidRPr="00175CA8">
        <w:rPr>
          <w:rFonts w:ascii="Times New Roman" w:hAnsi="Times New Roman"/>
        </w:rPr>
        <w:t xml:space="preserve"> </w:t>
      </w:r>
      <w:r w:rsidRPr="00175CA8">
        <w:rPr>
          <w:rFonts w:ascii="Times New Roman" w:hAnsi="Times New Roman"/>
          <w:b/>
          <w:bCs/>
          <w:color w:val="000000"/>
        </w:rPr>
        <w:t xml:space="preserve">i elektroniczny </w:t>
      </w:r>
    </w:p>
    <w:p w:rsidR="0068752A" w:rsidRPr="00D57F12" w:rsidRDefault="0068752A" w:rsidP="0068752A">
      <w:pPr>
        <w:autoSpaceDE w:val="0"/>
        <w:spacing w:after="0" w:line="240" w:lineRule="auto"/>
        <w:ind w:left="284"/>
        <w:jc w:val="both"/>
        <w:rPr>
          <w:rFonts w:ascii="Times New Roman" w:hAnsi="Times New Roman"/>
        </w:rPr>
      </w:pPr>
      <w:r w:rsidRPr="00175CA8">
        <w:rPr>
          <w:rFonts w:ascii="Times New Roman" w:hAnsi="Times New Roman"/>
          <w:bCs/>
          <w:color w:val="000000"/>
        </w:rPr>
        <w:t xml:space="preserve">Odbiór zużytego sprzętu elektrycznego i elektronicznego będzie prowadzony z częstotliwością </w:t>
      </w:r>
      <w:r w:rsidRPr="00175CA8">
        <w:rPr>
          <w:rFonts w:ascii="Times New Roman" w:hAnsi="Times New Roman"/>
          <w:b/>
          <w:bCs/>
          <w:color w:val="000000"/>
        </w:rPr>
        <w:t>dwa razy w roku</w:t>
      </w:r>
      <w:r w:rsidRPr="00175CA8">
        <w:rPr>
          <w:rFonts w:ascii="Times New Roman" w:hAnsi="Times New Roman"/>
          <w:bCs/>
          <w:color w:val="000000"/>
        </w:rPr>
        <w:t xml:space="preserve"> w terminach ustalonych przez </w:t>
      </w:r>
      <w:r w:rsidRPr="00175CA8">
        <w:rPr>
          <w:rFonts w:ascii="Times New Roman" w:hAnsi="Times New Roman"/>
          <w:b/>
          <w:bCs/>
          <w:color w:val="000000"/>
        </w:rPr>
        <w:t xml:space="preserve">Zamawiającego </w:t>
      </w:r>
      <w:r w:rsidRPr="00175CA8">
        <w:rPr>
          <w:rFonts w:ascii="Times New Roman" w:hAnsi="Times New Roman"/>
          <w:bCs/>
          <w:color w:val="000000"/>
        </w:rPr>
        <w:t xml:space="preserve">z </w:t>
      </w:r>
      <w:r w:rsidRPr="00175CA8">
        <w:rPr>
          <w:rFonts w:ascii="Times New Roman" w:hAnsi="Times New Roman"/>
          <w:b/>
          <w:bCs/>
          <w:color w:val="000000"/>
        </w:rPr>
        <w:t>Wykonawcą</w:t>
      </w:r>
      <w:r w:rsidRPr="00175CA8">
        <w:rPr>
          <w:rFonts w:ascii="Times New Roman" w:hAnsi="Times New Roman"/>
          <w:bCs/>
          <w:color w:val="000000"/>
        </w:rPr>
        <w:t xml:space="preserve">. </w:t>
      </w:r>
      <w:r w:rsidRPr="00175CA8">
        <w:rPr>
          <w:rFonts w:ascii="Times New Roman" w:hAnsi="Times New Roman"/>
          <w:b/>
          <w:bCs/>
        </w:rPr>
        <w:t>Zamawiający</w:t>
      </w:r>
      <w:r w:rsidRPr="00175CA8">
        <w:rPr>
          <w:rFonts w:ascii="Times New Roman" w:hAnsi="Times New Roman"/>
          <w:bCs/>
        </w:rPr>
        <w:t xml:space="preserve"> </w:t>
      </w:r>
      <w:r w:rsidRPr="00175CA8">
        <w:rPr>
          <w:rFonts w:ascii="Times New Roman" w:hAnsi="Times New Roman"/>
          <w:bCs/>
        </w:rPr>
        <w:br/>
        <w:t xml:space="preserve">w porozumieniu z </w:t>
      </w:r>
      <w:r w:rsidRPr="00175CA8">
        <w:rPr>
          <w:rFonts w:ascii="Times New Roman" w:hAnsi="Times New Roman"/>
          <w:b/>
          <w:bCs/>
        </w:rPr>
        <w:t>Wykonawcą</w:t>
      </w:r>
      <w:r w:rsidRPr="00175CA8">
        <w:rPr>
          <w:rFonts w:ascii="Times New Roman" w:hAnsi="Times New Roman"/>
          <w:bCs/>
        </w:rPr>
        <w:t>, w razie takiej konieczności, może zwiększyć częstotliwość odbioru do czterech razy w roku.</w:t>
      </w:r>
    </w:p>
    <w:p w:rsidR="0068752A" w:rsidRPr="00175CA8" w:rsidRDefault="0068752A" w:rsidP="0068752A">
      <w:pPr>
        <w:autoSpaceDE w:val="0"/>
        <w:spacing w:after="0" w:line="240" w:lineRule="auto"/>
        <w:jc w:val="both"/>
        <w:rPr>
          <w:rFonts w:ascii="Times New Roman" w:hAnsi="Times New Roman"/>
          <w:b/>
          <w:bCs/>
          <w:color w:val="000000"/>
        </w:rPr>
      </w:pPr>
    </w:p>
    <w:p w:rsidR="0068752A" w:rsidRPr="00175CA8" w:rsidRDefault="0068752A" w:rsidP="0068752A">
      <w:pPr>
        <w:autoSpaceDE w:val="0"/>
        <w:spacing w:after="0" w:line="240" w:lineRule="auto"/>
        <w:jc w:val="both"/>
        <w:rPr>
          <w:rFonts w:ascii="Times New Roman" w:hAnsi="Times New Roman"/>
          <w:b/>
          <w:bCs/>
          <w:color w:val="000000"/>
        </w:rPr>
      </w:pPr>
      <w:r w:rsidRPr="00175CA8">
        <w:rPr>
          <w:rFonts w:ascii="Times New Roman" w:hAnsi="Times New Roman"/>
          <w:b/>
          <w:bCs/>
          <w:color w:val="000000"/>
        </w:rPr>
        <w:t>g) Odpady budowlane i inne</w:t>
      </w:r>
    </w:p>
    <w:p w:rsidR="0068752A" w:rsidRPr="00175CA8" w:rsidRDefault="0068752A" w:rsidP="0068752A">
      <w:pPr>
        <w:autoSpaceDE w:val="0"/>
        <w:spacing w:after="0" w:line="240" w:lineRule="auto"/>
        <w:ind w:left="284"/>
        <w:jc w:val="both"/>
        <w:rPr>
          <w:rFonts w:ascii="Times New Roman" w:hAnsi="Times New Roman"/>
          <w:bCs/>
          <w:color w:val="000000"/>
        </w:rPr>
      </w:pPr>
      <w:r w:rsidRPr="00175CA8">
        <w:rPr>
          <w:rFonts w:ascii="Times New Roman" w:hAnsi="Times New Roman"/>
          <w:bCs/>
          <w:color w:val="000000"/>
        </w:rPr>
        <w:t xml:space="preserve">Odbieranie odpadów budowlanych i remontowych określonych w regulaminie utrzymania czystości i porządku, zużytych opon i tekstyliów będzie następowało w gminnym punkcie selektywnej zbiórki odpadów komunalnych, który zorganizuje i wskaże, w uzgodnieniu z </w:t>
      </w:r>
      <w:r w:rsidRPr="00175CA8">
        <w:rPr>
          <w:rFonts w:ascii="Times New Roman" w:hAnsi="Times New Roman"/>
          <w:b/>
          <w:bCs/>
          <w:color w:val="000000"/>
        </w:rPr>
        <w:t>Zamawiającym</w:t>
      </w:r>
      <w:r w:rsidRPr="00175CA8">
        <w:rPr>
          <w:rFonts w:ascii="Times New Roman" w:hAnsi="Times New Roman"/>
          <w:bCs/>
          <w:color w:val="000000"/>
        </w:rPr>
        <w:t>,</w:t>
      </w:r>
      <w:r w:rsidRPr="00175CA8">
        <w:rPr>
          <w:rFonts w:ascii="Times New Roman" w:hAnsi="Times New Roman"/>
          <w:b/>
          <w:bCs/>
          <w:color w:val="000000"/>
        </w:rPr>
        <w:t xml:space="preserve"> Wykonawca</w:t>
      </w:r>
      <w:r w:rsidRPr="00175CA8">
        <w:rPr>
          <w:rFonts w:ascii="Times New Roman" w:hAnsi="Times New Roman"/>
          <w:bCs/>
          <w:color w:val="000000"/>
        </w:rPr>
        <w:t xml:space="preserve">. </w:t>
      </w:r>
    </w:p>
    <w:p w:rsidR="0068752A" w:rsidRPr="00175CA8" w:rsidRDefault="0068752A" w:rsidP="0068752A">
      <w:pPr>
        <w:autoSpaceDE w:val="0"/>
        <w:spacing w:after="0" w:line="240" w:lineRule="auto"/>
        <w:ind w:left="284"/>
        <w:jc w:val="both"/>
        <w:rPr>
          <w:rFonts w:ascii="Times New Roman" w:hAnsi="Times New Roman"/>
          <w:color w:val="000000"/>
        </w:rPr>
      </w:pPr>
      <w:r w:rsidRPr="00175CA8">
        <w:rPr>
          <w:rFonts w:ascii="Times New Roman" w:hAnsi="Times New Roman"/>
          <w:color w:val="000000"/>
        </w:rPr>
        <w:t xml:space="preserve">Podmioty wykonujące prace remontowo-budowlane są zobowiązane do zawarcia umowy </w:t>
      </w:r>
      <w:r w:rsidRPr="00175CA8">
        <w:rPr>
          <w:rFonts w:ascii="Times New Roman" w:hAnsi="Times New Roman"/>
          <w:color w:val="000000"/>
        </w:rPr>
        <w:br/>
        <w:t xml:space="preserve">z </w:t>
      </w:r>
      <w:r w:rsidRPr="00175CA8">
        <w:rPr>
          <w:rFonts w:ascii="Times New Roman" w:hAnsi="Times New Roman"/>
          <w:b/>
          <w:color w:val="000000"/>
        </w:rPr>
        <w:t xml:space="preserve">Wykonawcą </w:t>
      </w:r>
      <w:r w:rsidRPr="00175CA8">
        <w:rPr>
          <w:rFonts w:ascii="Times New Roman" w:hAnsi="Times New Roman"/>
          <w:color w:val="000000"/>
        </w:rPr>
        <w:t>na odbiór odpadów.</w:t>
      </w:r>
    </w:p>
    <w:p w:rsidR="0068752A" w:rsidRPr="00175CA8" w:rsidRDefault="0068752A" w:rsidP="0068752A">
      <w:pPr>
        <w:autoSpaceDE w:val="0"/>
        <w:spacing w:after="0" w:line="240" w:lineRule="auto"/>
        <w:jc w:val="both"/>
        <w:rPr>
          <w:rFonts w:ascii="Times New Roman" w:hAnsi="Times New Roman"/>
          <w:b/>
          <w:color w:val="000000"/>
        </w:rPr>
      </w:pPr>
    </w:p>
    <w:p w:rsidR="0068752A" w:rsidRPr="00175CA8" w:rsidRDefault="0068752A" w:rsidP="0068752A">
      <w:pPr>
        <w:autoSpaceDE w:val="0"/>
        <w:spacing w:after="0" w:line="240" w:lineRule="auto"/>
        <w:jc w:val="both"/>
        <w:rPr>
          <w:rFonts w:ascii="Times New Roman" w:hAnsi="Times New Roman"/>
        </w:rPr>
      </w:pPr>
      <w:r w:rsidRPr="00175CA8">
        <w:rPr>
          <w:rFonts w:ascii="Times New Roman" w:hAnsi="Times New Roman"/>
          <w:b/>
          <w:color w:val="000000"/>
        </w:rPr>
        <w:t>h) Przeterminowane leki</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color w:val="000000"/>
        </w:rPr>
        <w:t xml:space="preserve">Odbiór przeterminowanych leków prowadzony będzie z aptek, których adresy wskaże i zapewni odpowiednie pojemniki </w:t>
      </w:r>
      <w:r w:rsidRPr="00175CA8">
        <w:rPr>
          <w:rFonts w:ascii="Times New Roman" w:hAnsi="Times New Roman"/>
          <w:b/>
          <w:color w:val="000000"/>
        </w:rPr>
        <w:t xml:space="preserve">Zamawiający. </w:t>
      </w:r>
      <w:r w:rsidRPr="00175CA8">
        <w:rPr>
          <w:rFonts w:ascii="Times New Roman" w:hAnsi="Times New Roman"/>
          <w:color w:val="000000"/>
        </w:rPr>
        <w:t xml:space="preserve">Częstotliwość odbioru – </w:t>
      </w:r>
      <w:r w:rsidRPr="00175CA8">
        <w:rPr>
          <w:rFonts w:ascii="Times New Roman" w:hAnsi="Times New Roman"/>
          <w:b/>
          <w:color w:val="000000"/>
        </w:rPr>
        <w:t>raz w miesiącu.</w:t>
      </w:r>
    </w:p>
    <w:p w:rsidR="0068752A" w:rsidRPr="00175CA8" w:rsidRDefault="0068752A" w:rsidP="0068752A">
      <w:pPr>
        <w:autoSpaceDE w:val="0"/>
        <w:spacing w:after="0" w:line="240" w:lineRule="auto"/>
        <w:jc w:val="both"/>
        <w:rPr>
          <w:rFonts w:ascii="Times New Roman" w:hAnsi="Times New Roman"/>
          <w:b/>
          <w:color w:val="000000"/>
          <w:sz w:val="16"/>
          <w:szCs w:val="16"/>
        </w:rPr>
      </w:pPr>
    </w:p>
    <w:p w:rsidR="0068752A" w:rsidRPr="00175CA8" w:rsidRDefault="0068752A" w:rsidP="0068752A">
      <w:pPr>
        <w:autoSpaceDE w:val="0"/>
        <w:spacing w:after="0" w:line="240" w:lineRule="auto"/>
        <w:jc w:val="both"/>
        <w:rPr>
          <w:rFonts w:ascii="Times New Roman" w:hAnsi="Times New Roman"/>
          <w:b/>
          <w:color w:val="000000"/>
        </w:rPr>
      </w:pPr>
      <w:r w:rsidRPr="00175CA8">
        <w:rPr>
          <w:rFonts w:ascii="Times New Roman" w:hAnsi="Times New Roman"/>
          <w:b/>
          <w:color w:val="000000"/>
        </w:rPr>
        <w:t>i) Odpady niebezpieczne i inne</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bCs/>
          <w:color w:val="000000"/>
        </w:rPr>
        <w:t xml:space="preserve">Odbieranie odpadów niebezpiecznych będzie następowało w gminnym punkcie selektywnej zbiórki odpadów komunalnych, który zorganizuje i wskaże, w uzgodnieniu z </w:t>
      </w:r>
      <w:r w:rsidRPr="00175CA8">
        <w:rPr>
          <w:rFonts w:ascii="Times New Roman" w:hAnsi="Times New Roman"/>
          <w:b/>
          <w:bCs/>
          <w:color w:val="000000"/>
        </w:rPr>
        <w:t>Zamawiającym</w:t>
      </w:r>
      <w:r w:rsidRPr="00175CA8">
        <w:rPr>
          <w:rFonts w:ascii="Times New Roman" w:hAnsi="Times New Roman"/>
          <w:bCs/>
          <w:color w:val="000000"/>
        </w:rPr>
        <w:t>,</w:t>
      </w:r>
      <w:r w:rsidRPr="00175CA8">
        <w:rPr>
          <w:rFonts w:ascii="Times New Roman" w:hAnsi="Times New Roman"/>
          <w:b/>
          <w:bCs/>
          <w:color w:val="000000"/>
        </w:rPr>
        <w:t xml:space="preserve"> Wykonawca</w:t>
      </w:r>
      <w:r w:rsidRPr="00175CA8">
        <w:rPr>
          <w:rFonts w:ascii="Times New Roman" w:hAnsi="Times New Roman"/>
          <w:bCs/>
          <w:color w:val="000000"/>
        </w:rPr>
        <w:t xml:space="preserve">. </w:t>
      </w:r>
    </w:p>
    <w:p w:rsidR="0068752A" w:rsidRPr="00175CA8" w:rsidRDefault="0068752A" w:rsidP="0068752A">
      <w:pPr>
        <w:autoSpaceDE w:val="0"/>
        <w:spacing w:after="0" w:line="240" w:lineRule="auto"/>
        <w:jc w:val="both"/>
        <w:rPr>
          <w:rFonts w:ascii="Times New Roman" w:hAnsi="Times New Roman"/>
          <w:bCs/>
          <w:color w:val="000000"/>
          <w:sz w:val="16"/>
          <w:szCs w:val="16"/>
        </w:rPr>
      </w:pPr>
    </w:p>
    <w:p w:rsidR="0068752A" w:rsidRPr="00175CA8" w:rsidRDefault="0068752A" w:rsidP="0068752A">
      <w:pPr>
        <w:autoSpaceDE w:val="0"/>
        <w:spacing w:after="0" w:line="240" w:lineRule="auto"/>
        <w:jc w:val="both"/>
        <w:rPr>
          <w:rFonts w:ascii="Times New Roman" w:hAnsi="Times New Roman"/>
          <w:b/>
          <w:bCs/>
          <w:color w:val="000000"/>
        </w:rPr>
      </w:pPr>
      <w:r w:rsidRPr="00175CA8">
        <w:rPr>
          <w:rFonts w:ascii="Times New Roman" w:hAnsi="Times New Roman"/>
          <w:b/>
          <w:bCs/>
          <w:color w:val="000000"/>
        </w:rPr>
        <w:t>j) Zużyte baterie</w:t>
      </w:r>
    </w:p>
    <w:p w:rsidR="0068752A" w:rsidRPr="00175CA8" w:rsidRDefault="0068752A" w:rsidP="0068752A">
      <w:pPr>
        <w:autoSpaceDE w:val="0"/>
        <w:spacing w:after="0" w:line="240" w:lineRule="auto"/>
        <w:ind w:left="284"/>
        <w:jc w:val="both"/>
        <w:rPr>
          <w:rFonts w:ascii="Times New Roman" w:hAnsi="Times New Roman"/>
        </w:rPr>
      </w:pPr>
      <w:r w:rsidRPr="00175CA8">
        <w:rPr>
          <w:rFonts w:ascii="Times New Roman" w:hAnsi="Times New Roman"/>
          <w:bCs/>
          <w:color w:val="000000"/>
        </w:rPr>
        <w:t xml:space="preserve">Odbiór zużytych baterii należy przeprowadzić </w:t>
      </w:r>
      <w:r w:rsidRPr="00175CA8">
        <w:rPr>
          <w:rFonts w:ascii="Times New Roman" w:hAnsi="Times New Roman"/>
          <w:b/>
          <w:bCs/>
          <w:color w:val="000000"/>
        </w:rPr>
        <w:t>raz w roku</w:t>
      </w:r>
      <w:r w:rsidRPr="00175CA8">
        <w:rPr>
          <w:rFonts w:ascii="Times New Roman" w:hAnsi="Times New Roman"/>
          <w:bCs/>
          <w:color w:val="000000"/>
        </w:rPr>
        <w:t xml:space="preserve">, z pojemników, które zapewni </w:t>
      </w:r>
      <w:r w:rsidRPr="00175CA8">
        <w:rPr>
          <w:rFonts w:ascii="Times New Roman" w:hAnsi="Times New Roman"/>
          <w:b/>
          <w:bCs/>
          <w:color w:val="000000"/>
        </w:rPr>
        <w:t xml:space="preserve">Zamawiający, </w:t>
      </w:r>
      <w:r w:rsidRPr="00175CA8">
        <w:rPr>
          <w:rFonts w:ascii="Times New Roman" w:hAnsi="Times New Roman"/>
          <w:bCs/>
          <w:color w:val="000000"/>
        </w:rPr>
        <w:t xml:space="preserve">rozmieszczonych na terenie placówek użyteczności publicznej, adresy których wskaże </w:t>
      </w:r>
      <w:r w:rsidRPr="00175CA8">
        <w:rPr>
          <w:rFonts w:ascii="Times New Roman" w:hAnsi="Times New Roman"/>
          <w:b/>
          <w:bCs/>
          <w:color w:val="000000"/>
        </w:rPr>
        <w:t>Zamawiający</w:t>
      </w:r>
      <w:r w:rsidRPr="00175CA8">
        <w:rPr>
          <w:rFonts w:ascii="Times New Roman" w:hAnsi="Times New Roman"/>
          <w:bCs/>
          <w:color w:val="000000"/>
        </w:rPr>
        <w:t xml:space="preserve">.  </w:t>
      </w:r>
    </w:p>
    <w:p w:rsidR="0068752A" w:rsidRPr="00175CA8" w:rsidRDefault="0068752A" w:rsidP="0068752A">
      <w:pPr>
        <w:autoSpaceDE w:val="0"/>
        <w:spacing w:after="0" w:line="240" w:lineRule="auto"/>
        <w:jc w:val="both"/>
        <w:rPr>
          <w:rFonts w:ascii="Times New Roman" w:hAnsi="Times New Roman"/>
          <w:sz w:val="16"/>
          <w:szCs w:val="16"/>
        </w:rPr>
      </w:pPr>
    </w:p>
    <w:p w:rsidR="0068752A" w:rsidRPr="00CF4622" w:rsidRDefault="0068752A" w:rsidP="0068752A">
      <w:pPr>
        <w:spacing w:after="0"/>
        <w:jc w:val="both"/>
        <w:rPr>
          <w:rFonts w:ascii="Times New Roman" w:hAnsi="Times New Roman"/>
          <w:b/>
          <w:sz w:val="26"/>
          <w:szCs w:val="26"/>
        </w:rPr>
      </w:pPr>
      <w:r w:rsidRPr="00CF4622">
        <w:rPr>
          <w:rFonts w:ascii="Times New Roman" w:hAnsi="Times New Roman"/>
          <w:b/>
          <w:sz w:val="26"/>
          <w:szCs w:val="26"/>
        </w:rPr>
        <w:t>3. Wymagania dotyczące harmonogramu odbioru odpadów komunalnych:</w:t>
      </w:r>
    </w:p>
    <w:p w:rsidR="0068752A" w:rsidRPr="00175CA8" w:rsidRDefault="0068752A" w:rsidP="0068752A">
      <w:pPr>
        <w:spacing w:after="0"/>
        <w:jc w:val="both"/>
        <w:rPr>
          <w:rFonts w:ascii="Times New Roman" w:hAnsi="Times New Roman"/>
          <w:b/>
          <w:sz w:val="16"/>
          <w:szCs w:val="16"/>
        </w:rPr>
      </w:pPr>
    </w:p>
    <w:p w:rsidR="0068752A" w:rsidRPr="00175CA8" w:rsidRDefault="0068752A" w:rsidP="0068752A">
      <w:pPr>
        <w:numPr>
          <w:ilvl w:val="0"/>
          <w:numId w:val="11"/>
        </w:numPr>
        <w:suppressAutoHyphens/>
        <w:autoSpaceDN w:val="0"/>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zobowiązany jest do opracowania harmonogramu odbierania odpadów z terenów zabudowy wielorodzinnej i jednorodzinnej obejmujący odbiór odpadów komunalnych niesegregowanych oraz selektywnie zbieranych z podziałem na poszczególne rodzaje odpadów. </w:t>
      </w:r>
    </w:p>
    <w:p w:rsidR="0068752A" w:rsidRPr="00175CA8" w:rsidRDefault="0068752A" w:rsidP="0068752A">
      <w:pPr>
        <w:numPr>
          <w:ilvl w:val="0"/>
          <w:numId w:val="11"/>
        </w:numPr>
        <w:suppressAutoHyphens/>
        <w:autoSpaceDN w:val="0"/>
        <w:contextualSpacing/>
        <w:jc w:val="both"/>
        <w:textAlignment w:val="baseline"/>
        <w:rPr>
          <w:rFonts w:ascii="Times New Roman" w:hAnsi="Times New Roman"/>
        </w:rPr>
      </w:pPr>
      <w:r w:rsidRPr="00175CA8">
        <w:rPr>
          <w:rFonts w:ascii="Times New Roman" w:hAnsi="Times New Roman"/>
          <w:b/>
        </w:rPr>
        <w:lastRenderedPageBreak/>
        <w:t>Wykonawca</w:t>
      </w:r>
      <w:r w:rsidRPr="00175CA8">
        <w:rPr>
          <w:rFonts w:ascii="Times New Roman" w:hAnsi="Times New Roman"/>
        </w:rPr>
        <w:t xml:space="preserve"> jest zobowiązany do aktualizacji harmonogramu odbioru odpadów w uzgodnieniu </w:t>
      </w:r>
      <w:r w:rsidRPr="00175CA8">
        <w:rPr>
          <w:rFonts w:ascii="Times New Roman" w:hAnsi="Times New Roman"/>
        </w:rPr>
        <w:br/>
        <w:t xml:space="preserve">z </w:t>
      </w:r>
      <w:r w:rsidRPr="00175CA8">
        <w:rPr>
          <w:rFonts w:ascii="Times New Roman" w:hAnsi="Times New Roman"/>
          <w:b/>
        </w:rPr>
        <w:t>Zamawiającym.</w:t>
      </w:r>
    </w:p>
    <w:p w:rsidR="0068752A" w:rsidRPr="00175CA8" w:rsidRDefault="0068752A" w:rsidP="0068752A">
      <w:pPr>
        <w:numPr>
          <w:ilvl w:val="0"/>
          <w:numId w:val="11"/>
        </w:numPr>
        <w:suppressAutoHyphens/>
        <w:autoSpaceDN w:val="0"/>
        <w:contextualSpacing/>
        <w:jc w:val="both"/>
        <w:textAlignment w:val="baseline"/>
        <w:rPr>
          <w:rFonts w:ascii="Times New Roman" w:hAnsi="Times New Roman"/>
        </w:rPr>
      </w:pPr>
      <w:r w:rsidRPr="00175CA8">
        <w:rPr>
          <w:rFonts w:ascii="Times New Roman" w:hAnsi="Times New Roman"/>
        </w:rPr>
        <w:t xml:space="preserve">Harmonogram powinien być sporządzony zgodnie z następującymi wymogami: </w:t>
      </w:r>
    </w:p>
    <w:p w:rsidR="0068752A" w:rsidRPr="00175CA8" w:rsidRDefault="0068752A" w:rsidP="0068752A">
      <w:pPr>
        <w:numPr>
          <w:ilvl w:val="1"/>
          <w:numId w:val="11"/>
        </w:numPr>
        <w:suppressAutoHyphens/>
        <w:autoSpaceDN w:val="0"/>
        <w:contextualSpacing/>
        <w:jc w:val="both"/>
        <w:textAlignment w:val="baseline"/>
        <w:rPr>
          <w:rFonts w:ascii="Times New Roman" w:hAnsi="Times New Roman"/>
        </w:rPr>
      </w:pPr>
      <w:r w:rsidRPr="00175CA8">
        <w:rPr>
          <w:rFonts w:ascii="Times New Roman" w:hAnsi="Times New Roman"/>
        </w:rPr>
        <w:t xml:space="preserve">powinien wskazywać na daty odbierania poszczególnych rodzajów odpadów z nieruchomości, </w:t>
      </w:r>
    </w:p>
    <w:p w:rsidR="0068752A" w:rsidRPr="00175CA8" w:rsidRDefault="0068752A" w:rsidP="0068752A">
      <w:pPr>
        <w:numPr>
          <w:ilvl w:val="1"/>
          <w:numId w:val="11"/>
        </w:numPr>
        <w:suppressAutoHyphens/>
        <w:autoSpaceDN w:val="0"/>
        <w:contextualSpacing/>
        <w:jc w:val="both"/>
        <w:textAlignment w:val="baseline"/>
        <w:rPr>
          <w:rFonts w:ascii="Times New Roman" w:hAnsi="Times New Roman"/>
        </w:rPr>
      </w:pPr>
      <w:r w:rsidRPr="00175CA8">
        <w:rPr>
          <w:rFonts w:ascii="Times New Roman" w:hAnsi="Times New Roman"/>
        </w:rPr>
        <w:t xml:space="preserve"> harmonogram powinien być opracowany w podziale na nieruchomości zabudowy jednorodzinnej i wielorodzinnej,</w:t>
      </w:r>
    </w:p>
    <w:p w:rsidR="0068752A" w:rsidRPr="00175CA8" w:rsidRDefault="0068752A" w:rsidP="0068752A">
      <w:pPr>
        <w:numPr>
          <w:ilvl w:val="1"/>
          <w:numId w:val="11"/>
        </w:numPr>
        <w:suppressAutoHyphens/>
        <w:autoSpaceDN w:val="0"/>
        <w:contextualSpacing/>
        <w:jc w:val="both"/>
        <w:textAlignment w:val="baseline"/>
        <w:rPr>
          <w:rFonts w:ascii="Times New Roman" w:hAnsi="Times New Roman"/>
        </w:rPr>
      </w:pPr>
      <w:r w:rsidRPr="00175CA8">
        <w:rPr>
          <w:rFonts w:ascii="Times New Roman" w:hAnsi="Times New Roman"/>
        </w:rPr>
        <w:t>odbiór odpadów nie może następować w niedzielę i dni ustawowo wolne od pracy,</w:t>
      </w:r>
    </w:p>
    <w:p w:rsidR="0068752A" w:rsidRPr="00175CA8" w:rsidRDefault="0068752A" w:rsidP="0068752A">
      <w:pPr>
        <w:numPr>
          <w:ilvl w:val="1"/>
          <w:numId w:val="11"/>
        </w:numPr>
        <w:suppressAutoHyphens/>
        <w:autoSpaceDN w:val="0"/>
        <w:contextualSpacing/>
        <w:jc w:val="both"/>
        <w:textAlignment w:val="baseline"/>
        <w:rPr>
          <w:rFonts w:ascii="Times New Roman" w:hAnsi="Times New Roman"/>
        </w:rPr>
      </w:pPr>
      <w:r w:rsidRPr="00175CA8">
        <w:rPr>
          <w:rFonts w:ascii="Times New Roman" w:hAnsi="Times New Roman"/>
        </w:rPr>
        <w:t xml:space="preserve">odbiór odpadów powinien przypadać na ten sam dzień tygodnia lub dni tygodnia, </w:t>
      </w:r>
    </w:p>
    <w:p w:rsidR="0068752A" w:rsidRPr="00175CA8" w:rsidRDefault="0068752A" w:rsidP="0068752A">
      <w:pPr>
        <w:numPr>
          <w:ilvl w:val="1"/>
          <w:numId w:val="11"/>
        </w:numPr>
        <w:suppressAutoHyphens/>
        <w:autoSpaceDN w:val="0"/>
        <w:contextualSpacing/>
        <w:jc w:val="both"/>
        <w:textAlignment w:val="baseline"/>
        <w:rPr>
          <w:rFonts w:ascii="Times New Roman" w:hAnsi="Times New Roman"/>
        </w:rPr>
      </w:pPr>
      <w:r w:rsidRPr="00175CA8">
        <w:rPr>
          <w:rFonts w:ascii="Times New Roman" w:hAnsi="Times New Roman"/>
        </w:rPr>
        <w:t xml:space="preserve">odbiór odpadów selektywnie zbieranych u źródła powinien następować w tym samym dniu, </w:t>
      </w:r>
      <w:r>
        <w:rPr>
          <w:rFonts w:ascii="Times New Roman" w:hAnsi="Times New Roman"/>
        </w:rPr>
        <w:t xml:space="preserve">               </w:t>
      </w:r>
      <w:r w:rsidRPr="00175CA8">
        <w:rPr>
          <w:rFonts w:ascii="Times New Roman" w:hAnsi="Times New Roman"/>
        </w:rPr>
        <w:t>co odbiór odpadów niesegregowanych.</w:t>
      </w:r>
    </w:p>
    <w:p w:rsidR="0068752A" w:rsidRPr="00175CA8" w:rsidRDefault="0068752A" w:rsidP="0068752A">
      <w:pPr>
        <w:numPr>
          <w:ilvl w:val="1"/>
          <w:numId w:val="11"/>
        </w:numPr>
        <w:suppressAutoHyphens/>
        <w:autoSpaceDN w:val="0"/>
        <w:contextualSpacing/>
        <w:jc w:val="both"/>
        <w:textAlignment w:val="baseline"/>
        <w:rPr>
          <w:rFonts w:ascii="Times New Roman" w:hAnsi="Times New Roman"/>
        </w:rPr>
      </w:pPr>
      <w:r w:rsidRPr="00175CA8">
        <w:rPr>
          <w:rFonts w:ascii="Times New Roman" w:hAnsi="Times New Roman"/>
        </w:rPr>
        <w:t xml:space="preserve">harmonogram powinien być opracowany na podstawie terminów zawartych w harmonogramie </w:t>
      </w:r>
      <w:r>
        <w:rPr>
          <w:rFonts w:ascii="Times New Roman" w:hAnsi="Times New Roman"/>
        </w:rPr>
        <w:t xml:space="preserve">      </w:t>
      </w:r>
      <w:r w:rsidRPr="00175CA8">
        <w:rPr>
          <w:rFonts w:ascii="Times New Roman" w:hAnsi="Times New Roman"/>
        </w:rPr>
        <w:t xml:space="preserve">z </w:t>
      </w:r>
      <w:r w:rsidR="00257BBA">
        <w:rPr>
          <w:rFonts w:ascii="Times New Roman" w:hAnsi="Times New Roman"/>
        </w:rPr>
        <w:t>2018</w:t>
      </w:r>
      <w:r w:rsidRPr="00175CA8">
        <w:rPr>
          <w:rFonts w:ascii="Times New Roman" w:hAnsi="Times New Roman"/>
        </w:rPr>
        <w:t xml:space="preserve"> r.,</w:t>
      </w:r>
    </w:p>
    <w:p w:rsidR="0068752A" w:rsidRPr="00175CA8" w:rsidRDefault="0068752A" w:rsidP="0068752A">
      <w:pPr>
        <w:numPr>
          <w:ilvl w:val="1"/>
          <w:numId w:val="11"/>
        </w:numPr>
        <w:suppressAutoHyphens/>
        <w:autoSpaceDN w:val="0"/>
        <w:contextualSpacing/>
        <w:jc w:val="both"/>
        <w:textAlignment w:val="baseline"/>
        <w:rPr>
          <w:rFonts w:ascii="Times New Roman" w:hAnsi="Times New Roman"/>
        </w:rPr>
      </w:pPr>
      <w:r w:rsidRPr="00175CA8">
        <w:rPr>
          <w:rFonts w:ascii="Times New Roman" w:hAnsi="Times New Roman"/>
        </w:rPr>
        <w:t xml:space="preserve">harmonogram odbioru odpadów komunalnych z terenu miasta Sławno nie może w żadnym przypadku pokrywać się z terminami odbioru takich odpadów, realizowanych przez </w:t>
      </w:r>
      <w:r w:rsidRPr="00175CA8">
        <w:rPr>
          <w:rFonts w:ascii="Times New Roman" w:hAnsi="Times New Roman"/>
          <w:b/>
        </w:rPr>
        <w:t>Wykonawcę</w:t>
      </w:r>
      <w:r w:rsidRPr="00175CA8">
        <w:rPr>
          <w:rFonts w:ascii="Times New Roman" w:hAnsi="Times New Roman"/>
        </w:rPr>
        <w:t xml:space="preserve"> od innych podmiotów.</w:t>
      </w:r>
    </w:p>
    <w:p w:rsidR="0068752A" w:rsidRPr="00175CA8" w:rsidRDefault="0068752A" w:rsidP="0068752A">
      <w:pPr>
        <w:numPr>
          <w:ilvl w:val="0"/>
          <w:numId w:val="11"/>
        </w:numPr>
        <w:suppressAutoHyphens/>
        <w:autoSpaceDN w:val="0"/>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po opracowaniu harmonogramu przedstawi go </w:t>
      </w:r>
      <w:r w:rsidRPr="00175CA8">
        <w:rPr>
          <w:rFonts w:ascii="Times New Roman" w:hAnsi="Times New Roman"/>
          <w:b/>
        </w:rPr>
        <w:t>Zamawiającemu</w:t>
      </w:r>
      <w:r w:rsidRPr="00175CA8">
        <w:rPr>
          <w:rFonts w:ascii="Times New Roman" w:hAnsi="Times New Roman"/>
        </w:rPr>
        <w:t xml:space="preserve"> (egzemplarz </w:t>
      </w:r>
      <w:r w:rsidRPr="00175CA8">
        <w:rPr>
          <w:rFonts w:ascii="Times New Roman" w:hAnsi="Times New Roman"/>
        </w:rPr>
        <w:br/>
        <w:t xml:space="preserve">w wersji papierowej i elektronicznej w formacie ustalonym z </w:t>
      </w:r>
      <w:r w:rsidRPr="00175CA8">
        <w:rPr>
          <w:rFonts w:ascii="Times New Roman" w:hAnsi="Times New Roman"/>
          <w:b/>
        </w:rPr>
        <w:t>Zamawiającym</w:t>
      </w:r>
      <w:r w:rsidRPr="00175CA8">
        <w:rPr>
          <w:rFonts w:ascii="Times New Roman" w:hAnsi="Times New Roman"/>
        </w:rPr>
        <w:t xml:space="preserve">) w terminie do </w:t>
      </w:r>
      <w:r w:rsidRPr="00175CA8">
        <w:rPr>
          <w:rFonts w:ascii="Times New Roman" w:hAnsi="Times New Roman"/>
        </w:rPr>
        <w:br/>
        <w:t xml:space="preserve">3 dni od dnia podpisania umowy. </w:t>
      </w:r>
      <w:r w:rsidRPr="00175CA8">
        <w:rPr>
          <w:rFonts w:ascii="Times New Roman" w:hAnsi="Times New Roman"/>
          <w:b/>
        </w:rPr>
        <w:t>Zamawiający</w:t>
      </w:r>
      <w:r w:rsidRPr="00175CA8">
        <w:rPr>
          <w:rFonts w:ascii="Times New Roman" w:hAnsi="Times New Roman"/>
        </w:rPr>
        <w:t xml:space="preserve"> zastrzega sobie prawo do dokonania korekt </w:t>
      </w:r>
      <w:r w:rsidRPr="00175CA8">
        <w:rPr>
          <w:rFonts w:ascii="Times New Roman" w:hAnsi="Times New Roman"/>
        </w:rPr>
        <w:br/>
        <w:t xml:space="preserve">w harmonogramie odbioru odpadów. Po zaakceptowaniu harmonogramu przez </w:t>
      </w:r>
      <w:r w:rsidRPr="00175CA8">
        <w:rPr>
          <w:rFonts w:ascii="Times New Roman" w:hAnsi="Times New Roman"/>
          <w:b/>
        </w:rPr>
        <w:t>Zamawiającego,</w:t>
      </w:r>
      <w:r w:rsidRPr="00175CA8">
        <w:rPr>
          <w:rFonts w:ascii="Times New Roman" w:hAnsi="Times New Roman"/>
        </w:rPr>
        <w:t xml:space="preserve"> </w:t>
      </w:r>
      <w:r w:rsidRPr="00175CA8">
        <w:rPr>
          <w:rFonts w:ascii="Times New Roman" w:hAnsi="Times New Roman"/>
          <w:b/>
        </w:rPr>
        <w:t>Wykonawca</w:t>
      </w:r>
      <w:r w:rsidRPr="00175CA8">
        <w:rPr>
          <w:rFonts w:ascii="Times New Roman" w:hAnsi="Times New Roman"/>
        </w:rPr>
        <w:t xml:space="preserve"> zamieści harmonogram na swojej stronie internetowej i będzie on dostępny przez cały okres obowiązywania umowy. Harmonogram odbioru odpadów zostanie umieszczony przez </w:t>
      </w:r>
      <w:r w:rsidRPr="00175CA8">
        <w:rPr>
          <w:rFonts w:ascii="Times New Roman" w:hAnsi="Times New Roman"/>
          <w:b/>
        </w:rPr>
        <w:t>Zamawiającego</w:t>
      </w:r>
      <w:r w:rsidRPr="00175CA8">
        <w:rPr>
          <w:rFonts w:ascii="Times New Roman" w:hAnsi="Times New Roman"/>
        </w:rPr>
        <w:t xml:space="preserve"> na stronie internetowej Urzędu Miejskiego w Sławnie.</w:t>
      </w:r>
    </w:p>
    <w:p w:rsidR="0068752A" w:rsidRDefault="0068752A" w:rsidP="0068752A">
      <w:pPr>
        <w:numPr>
          <w:ilvl w:val="0"/>
          <w:numId w:val="11"/>
        </w:numPr>
        <w:suppressAutoHyphens/>
        <w:autoSpaceDN w:val="0"/>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jest obowiązany do dostarczenia 1 egzemplarza harmonogramu (zaakceptowanego przez </w:t>
      </w:r>
      <w:r w:rsidRPr="00175CA8">
        <w:rPr>
          <w:rFonts w:ascii="Times New Roman" w:hAnsi="Times New Roman"/>
          <w:b/>
        </w:rPr>
        <w:t>Zamawiającego</w:t>
      </w:r>
      <w:r w:rsidRPr="00175CA8">
        <w:rPr>
          <w:rFonts w:ascii="Times New Roman" w:hAnsi="Times New Roman"/>
        </w:rPr>
        <w:t xml:space="preserve">) w wersji papierowej do poszczególnych właścicieli nieruchomości (administratorzy, zarządcy nieruchomości, właściciele domów jednorodzinnych), w terminie </w:t>
      </w:r>
      <w:r w:rsidRPr="00175CA8">
        <w:rPr>
          <w:rFonts w:ascii="Times New Roman" w:hAnsi="Times New Roman"/>
        </w:rPr>
        <w:br/>
        <w:t>14 dni od dnia zaakceptowania harmonogramu.</w:t>
      </w:r>
    </w:p>
    <w:p w:rsidR="00CF4622" w:rsidRPr="00175CA8" w:rsidRDefault="00CF4622" w:rsidP="00CF4622">
      <w:pPr>
        <w:suppressAutoHyphens/>
        <w:autoSpaceDN w:val="0"/>
        <w:ind w:left="360"/>
        <w:contextualSpacing/>
        <w:jc w:val="both"/>
        <w:textAlignment w:val="baseline"/>
        <w:rPr>
          <w:rFonts w:ascii="Times New Roman" w:hAnsi="Times New Roman"/>
        </w:rPr>
      </w:pPr>
    </w:p>
    <w:p w:rsidR="0068752A" w:rsidRPr="00CF4622" w:rsidRDefault="0068752A" w:rsidP="0068752A">
      <w:pPr>
        <w:autoSpaceDE w:val="0"/>
        <w:spacing w:after="0" w:line="240" w:lineRule="auto"/>
        <w:rPr>
          <w:rFonts w:ascii="Times New Roman" w:hAnsi="Times New Roman"/>
          <w:b/>
          <w:color w:val="000000"/>
          <w:sz w:val="26"/>
          <w:szCs w:val="26"/>
        </w:rPr>
      </w:pPr>
      <w:r w:rsidRPr="00CF4622">
        <w:rPr>
          <w:rFonts w:ascii="Times New Roman" w:hAnsi="Times New Roman"/>
          <w:b/>
          <w:color w:val="000000"/>
          <w:sz w:val="26"/>
          <w:szCs w:val="26"/>
        </w:rPr>
        <w:t>4. Wykaz urządzeń do gromadzenia odpadów:</w:t>
      </w:r>
    </w:p>
    <w:p w:rsidR="0068752A" w:rsidRPr="00175CA8" w:rsidRDefault="0068752A" w:rsidP="0068752A">
      <w:pPr>
        <w:autoSpaceDE w:val="0"/>
        <w:spacing w:after="0" w:line="240" w:lineRule="auto"/>
        <w:rPr>
          <w:rFonts w:ascii="Times New Roman" w:hAnsi="Times New Roman"/>
          <w:b/>
          <w:color w:val="000000"/>
          <w:sz w:val="16"/>
          <w:szCs w:val="16"/>
        </w:rPr>
      </w:pPr>
    </w:p>
    <w:p w:rsidR="0068752A" w:rsidRPr="00175CA8" w:rsidRDefault="0068752A" w:rsidP="0068752A">
      <w:pPr>
        <w:numPr>
          <w:ilvl w:val="0"/>
          <w:numId w:val="12"/>
        </w:numPr>
        <w:suppressAutoHyphens/>
        <w:autoSpaceDN w:val="0"/>
        <w:ind w:left="284" w:hanging="284"/>
        <w:contextualSpacing/>
        <w:jc w:val="both"/>
        <w:textAlignment w:val="baseline"/>
        <w:rPr>
          <w:rFonts w:ascii="Times New Roman" w:hAnsi="Times New Roman"/>
        </w:rPr>
      </w:pPr>
      <w:r w:rsidRPr="00175CA8">
        <w:rPr>
          <w:rFonts w:ascii="Times New Roman" w:hAnsi="Times New Roman"/>
        </w:rPr>
        <w:t>Liczba i rodzaj pojemników do gromadzenia odpadów zmieszanych o poszczególnych pojemnościach:</w:t>
      </w:r>
    </w:p>
    <w:p w:rsidR="0068752A" w:rsidRPr="00175CA8" w:rsidRDefault="0068752A" w:rsidP="0068752A">
      <w:pPr>
        <w:numPr>
          <w:ilvl w:val="0"/>
          <w:numId w:val="13"/>
        </w:numPr>
        <w:suppressAutoHyphens/>
        <w:autoSpaceDN w:val="0"/>
        <w:ind w:left="720"/>
        <w:contextualSpacing/>
        <w:jc w:val="both"/>
        <w:textAlignment w:val="baseline"/>
        <w:rPr>
          <w:rFonts w:ascii="Times New Roman" w:hAnsi="Times New Roman"/>
        </w:rPr>
      </w:pPr>
      <w:r w:rsidRPr="00175CA8">
        <w:rPr>
          <w:rFonts w:ascii="Times New Roman" w:hAnsi="Times New Roman"/>
        </w:rPr>
        <w:t>110 l. - min. 100 szt.</w:t>
      </w:r>
    </w:p>
    <w:p w:rsidR="0068752A" w:rsidRPr="00175CA8" w:rsidRDefault="0068752A" w:rsidP="0068752A">
      <w:pPr>
        <w:numPr>
          <w:ilvl w:val="0"/>
          <w:numId w:val="13"/>
        </w:numPr>
        <w:suppressAutoHyphens/>
        <w:autoSpaceDN w:val="0"/>
        <w:ind w:left="720"/>
        <w:contextualSpacing/>
        <w:jc w:val="both"/>
        <w:textAlignment w:val="baseline"/>
        <w:rPr>
          <w:rFonts w:ascii="Times New Roman" w:hAnsi="Times New Roman"/>
        </w:rPr>
      </w:pPr>
      <w:r w:rsidRPr="00175CA8">
        <w:rPr>
          <w:rFonts w:ascii="Times New Roman" w:hAnsi="Times New Roman"/>
        </w:rPr>
        <w:t>120 l. - min. 1500 szt.</w:t>
      </w:r>
    </w:p>
    <w:p w:rsidR="0068752A" w:rsidRPr="00175CA8" w:rsidRDefault="0068752A" w:rsidP="0068752A">
      <w:pPr>
        <w:numPr>
          <w:ilvl w:val="0"/>
          <w:numId w:val="13"/>
        </w:numPr>
        <w:suppressAutoHyphens/>
        <w:autoSpaceDN w:val="0"/>
        <w:ind w:left="720"/>
        <w:contextualSpacing/>
        <w:jc w:val="both"/>
        <w:textAlignment w:val="baseline"/>
        <w:rPr>
          <w:rFonts w:ascii="Times New Roman" w:hAnsi="Times New Roman"/>
        </w:rPr>
      </w:pPr>
      <w:r w:rsidRPr="00175CA8">
        <w:rPr>
          <w:rFonts w:ascii="Times New Roman" w:hAnsi="Times New Roman"/>
        </w:rPr>
        <w:t>240 l. - min.  500 szt.</w:t>
      </w:r>
    </w:p>
    <w:p w:rsidR="0068752A" w:rsidRPr="00175CA8" w:rsidRDefault="0068752A" w:rsidP="0068752A">
      <w:pPr>
        <w:numPr>
          <w:ilvl w:val="0"/>
          <w:numId w:val="13"/>
        </w:numPr>
        <w:suppressAutoHyphens/>
        <w:autoSpaceDN w:val="0"/>
        <w:ind w:left="720"/>
        <w:contextualSpacing/>
        <w:jc w:val="both"/>
        <w:textAlignment w:val="baseline"/>
        <w:rPr>
          <w:rFonts w:ascii="Times New Roman" w:hAnsi="Times New Roman"/>
        </w:rPr>
      </w:pPr>
      <w:r w:rsidRPr="00175CA8">
        <w:rPr>
          <w:rFonts w:ascii="Times New Roman" w:hAnsi="Times New Roman"/>
        </w:rPr>
        <w:t>1100 l. - min. 200 szt.</w:t>
      </w:r>
    </w:p>
    <w:p w:rsidR="0068752A" w:rsidRPr="00175CA8" w:rsidRDefault="0068752A" w:rsidP="0068752A">
      <w:pPr>
        <w:ind w:left="284"/>
        <w:jc w:val="both"/>
        <w:rPr>
          <w:rFonts w:ascii="Times New Roman" w:hAnsi="Times New Roman"/>
        </w:rPr>
      </w:pPr>
      <w:r w:rsidRPr="00175CA8">
        <w:rPr>
          <w:rFonts w:ascii="Times New Roman" w:hAnsi="Times New Roman"/>
        </w:rPr>
        <w:t xml:space="preserve">Pojemniki winny być wyposażone w koła umożliwiające przetaczanie z wyłączeniem pojemników </w:t>
      </w:r>
      <w:r w:rsidRPr="00175CA8">
        <w:rPr>
          <w:rFonts w:ascii="Times New Roman" w:hAnsi="Times New Roman"/>
        </w:rPr>
        <w:br/>
        <w:t xml:space="preserve">110 l. Koszt dostarczenia nowych pojemników w miejsce zdewastowanych i skradzionych </w:t>
      </w:r>
      <w:r w:rsidRPr="00175CA8">
        <w:rPr>
          <w:rFonts w:ascii="Times New Roman" w:hAnsi="Times New Roman"/>
          <w:b/>
        </w:rPr>
        <w:t>Wykonawca</w:t>
      </w:r>
      <w:r w:rsidRPr="00175CA8">
        <w:rPr>
          <w:rFonts w:ascii="Times New Roman" w:hAnsi="Times New Roman"/>
        </w:rPr>
        <w:t xml:space="preserve"> powinien skalkulować w ramach zaoferowanej ceny ryczałtowej. Wszystkie przypadki kradzieży i dewastacji powinny być udokumentowane przez zgłaszającego.</w:t>
      </w:r>
    </w:p>
    <w:p w:rsidR="0068752A" w:rsidRPr="00175CA8" w:rsidRDefault="0068752A" w:rsidP="0068752A">
      <w:pPr>
        <w:numPr>
          <w:ilvl w:val="0"/>
          <w:numId w:val="12"/>
        </w:numPr>
        <w:suppressAutoHyphens/>
        <w:autoSpaceDN w:val="0"/>
        <w:ind w:left="284" w:hanging="284"/>
        <w:contextualSpacing/>
        <w:jc w:val="both"/>
        <w:textAlignment w:val="baseline"/>
        <w:rPr>
          <w:rFonts w:ascii="Times New Roman" w:hAnsi="Times New Roman"/>
        </w:rPr>
      </w:pPr>
      <w:r w:rsidRPr="00175CA8">
        <w:rPr>
          <w:rFonts w:ascii="Times New Roman" w:hAnsi="Times New Roman"/>
        </w:rPr>
        <w:t>Liczba worków do selektywnej zbiórki odpadów u źródła;</w:t>
      </w:r>
    </w:p>
    <w:p w:rsidR="0068752A" w:rsidRPr="00175CA8" w:rsidRDefault="0068752A" w:rsidP="0068752A">
      <w:pPr>
        <w:numPr>
          <w:ilvl w:val="0"/>
          <w:numId w:val="17"/>
        </w:numPr>
        <w:suppressAutoHyphens/>
        <w:autoSpaceDN w:val="0"/>
        <w:contextualSpacing/>
        <w:jc w:val="both"/>
        <w:textAlignment w:val="baseline"/>
        <w:rPr>
          <w:rFonts w:ascii="Times New Roman" w:hAnsi="Times New Roman"/>
        </w:rPr>
      </w:pPr>
      <w:r w:rsidRPr="00175CA8">
        <w:rPr>
          <w:rFonts w:ascii="Times New Roman" w:hAnsi="Times New Roman"/>
        </w:rPr>
        <w:t>Koloru niebieskiego- min 3000 szt.</w:t>
      </w:r>
    </w:p>
    <w:p w:rsidR="0068752A" w:rsidRPr="00175CA8" w:rsidRDefault="0068752A" w:rsidP="0068752A">
      <w:pPr>
        <w:numPr>
          <w:ilvl w:val="0"/>
          <w:numId w:val="17"/>
        </w:numPr>
        <w:suppressAutoHyphens/>
        <w:autoSpaceDN w:val="0"/>
        <w:contextualSpacing/>
        <w:jc w:val="both"/>
        <w:textAlignment w:val="baseline"/>
        <w:rPr>
          <w:rFonts w:ascii="Times New Roman" w:hAnsi="Times New Roman"/>
        </w:rPr>
      </w:pPr>
      <w:r w:rsidRPr="00175CA8">
        <w:rPr>
          <w:rFonts w:ascii="Times New Roman" w:hAnsi="Times New Roman"/>
        </w:rPr>
        <w:t>Koloru zielonego - min 3000 szt.</w:t>
      </w:r>
    </w:p>
    <w:p w:rsidR="0068752A" w:rsidRPr="00175CA8" w:rsidRDefault="0068752A" w:rsidP="0068752A">
      <w:pPr>
        <w:numPr>
          <w:ilvl w:val="0"/>
          <w:numId w:val="17"/>
        </w:numPr>
        <w:suppressAutoHyphens/>
        <w:autoSpaceDN w:val="0"/>
        <w:contextualSpacing/>
        <w:jc w:val="both"/>
        <w:textAlignment w:val="baseline"/>
        <w:rPr>
          <w:rFonts w:ascii="Times New Roman" w:hAnsi="Times New Roman"/>
        </w:rPr>
      </w:pPr>
      <w:r w:rsidRPr="00175CA8">
        <w:rPr>
          <w:rFonts w:ascii="Times New Roman" w:hAnsi="Times New Roman"/>
        </w:rPr>
        <w:t>Koloru  żółtego-min 3000 szt.</w:t>
      </w:r>
    </w:p>
    <w:p w:rsidR="0068752A" w:rsidRPr="00175CA8" w:rsidRDefault="0068752A" w:rsidP="0068752A">
      <w:pPr>
        <w:ind w:left="284"/>
        <w:contextualSpacing/>
        <w:jc w:val="both"/>
        <w:rPr>
          <w:rFonts w:ascii="Times New Roman" w:hAnsi="Times New Roman"/>
        </w:rPr>
      </w:pPr>
      <w:r w:rsidRPr="00175CA8">
        <w:rPr>
          <w:rFonts w:ascii="Times New Roman" w:hAnsi="Times New Roman"/>
        </w:rPr>
        <w:t>Charakterystyka worków z foli polietylenowej LDPE do selektywnej zbiórki odpadów u źródła;</w:t>
      </w:r>
    </w:p>
    <w:p w:rsidR="0068752A" w:rsidRPr="00175CA8" w:rsidRDefault="0068752A" w:rsidP="0068752A">
      <w:pPr>
        <w:ind w:left="284"/>
        <w:contextualSpacing/>
        <w:rPr>
          <w:rFonts w:ascii="Times New Roman" w:hAnsi="Times New Roman"/>
          <w:b/>
        </w:rPr>
      </w:pPr>
      <w:r w:rsidRPr="00175CA8">
        <w:rPr>
          <w:rFonts w:ascii="Times New Roman" w:hAnsi="Times New Roman"/>
        </w:rPr>
        <w:t>wykonane z folii polietylowej LDPE lub równoważnego materiału o grubości zapewniającej odporność na rozerwanie, bez dodatku kadmu, ołowiu i innych pierwiastków szkodliwych dla środowiska;</w:t>
      </w:r>
    </w:p>
    <w:p w:rsidR="0068752A" w:rsidRPr="00175CA8" w:rsidRDefault="0068752A" w:rsidP="0068752A">
      <w:pPr>
        <w:numPr>
          <w:ilvl w:val="0"/>
          <w:numId w:val="18"/>
        </w:numPr>
        <w:suppressAutoHyphens/>
        <w:autoSpaceDN w:val="0"/>
        <w:contextualSpacing/>
        <w:jc w:val="both"/>
        <w:textAlignment w:val="baseline"/>
        <w:rPr>
          <w:rFonts w:ascii="Times New Roman" w:hAnsi="Times New Roman"/>
        </w:rPr>
      </w:pPr>
      <w:r w:rsidRPr="00175CA8">
        <w:rPr>
          <w:rFonts w:ascii="Times New Roman" w:hAnsi="Times New Roman"/>
        </w:rPr>
        <w:t>Koloru żółtego- 120 l grubość folii-60-80 mikronów</w:t>
      </w:r>
    </w:p>
    <w:p w:rsidR="0068752A" w:rsidRPr="00175CA8" w:rsidRDefault="0068752A" w:rsidP="0068752A">
      <w:pPr>
        <w:numPr>
          <w:ilvl w:val="0"/>
          <w:numId w:val="18"/>
        </w:numPr>
        <w:suppressAutoHyphens/>
        <w:autoSpaceDN w:val="0"/>
        <w:contextualSpacing/>
        <w:jc w:val="both"/>
        <w:textAlignment w:val="baseline"/>
        <w:rPr>
          <w:rFonts w:ascii="Times New Roman" w:hAnsi="Times New Roman"/>
        </w:rPr>
      </w:pPr>
      <w:r w:rsidRPr="00175CA8">
        <w:rPr>
          <w:rFonts w:ascii="Times New Roman" w:hAnsi="Times New Roman"/>
        </w:rPr>
        <w:t>Koloru niebieskiego-120 l grubość foli-60-85 mikronów</w:t>
      </w:r>
    </w:p>
    <w:p w:rsidR="0068752A" w:rsidRPr="00175CA8" w:rsidRDefault="0068752A" w:rsidP="0068752A">
      <w:pPr>
        <w:numPr>
          <w:ilvl w:val="0"/>
          <w:numId w:val="18"/>
        </w:numPr>
        <w:suppressAutoHyphens/>
        <w:autoSpaceDN w:val="0"/>
        <w:contextualSpacing/>
        <w:jc w:val="both"/>
        <w:textAlignment w:val="baseline"/>
        <w:rPr>
          <w:rFonts w:ascii="Times New Roman" w:hAnsi="Times New Roman"/>
        </w:rPr>
      </w:pPr>
      <w:r w:rsidRPr="00175CA8">
        <w:rPr>
          <w:rFonts w:ascii="Times New Roman" w:hAnsi="Times New Roman"/>
        </w:rPr>
        <w:lastRenderedPageBreak/>
        <w:t>Koloru zielonego-120 l grubość folii-60-80 mikronów</w:t>
      </w:r>
    </w:p>
    <w:p w:rsidR="0068752A" w:rsidRPr="00175CA8" w:rsidRDefault="0068752A" w:rsidP="0068752A">
      <w:pPr>
        <w:numPr>
          <w:ilvl w:val="0"/>
          <w:numId w:val="18"/>
        </w:numPr>
        <w:suppressAutoHyphens/>
        <w:autoSpaceDN w:val="0"/>
        <w:contextualSpacing/>
        <w:jc w:val="both"/>
        <w:textAlignment w:val="baseline"/>
        <w:rPr>
          <w:rFonts w:ascii="Times New Roman" w:hAnsi="Times New Roman"/>
          <w:b/>
        </w:rPr>
      </w:pPr>
      <w:bookmarkStart w:id="2" w:name="_Hlk527013474"/>
      <w:r w:rsidRPr="00175CA8">
        <w:rPr>
          <w:rFonts w:ascii="Times New Roman" w:hAnsi="Times New Roman"/>
        </w:rPr>
        <w:t xml:space="preserve">Worki zostaną oznaczone informacją o rodzaju gromadzonych w nich odpadach, nazwą, adresem oraz numerem telefonu </w:t>
      </w:r>
      <w:r w:rsidRPr="00175CA8">
        <w:rPr>
          <w:rFonts w:ascii="Times New Roman" w:hAnsi="Times New Roman"/>
          <w:b/>
        </w:rPr>
        <w:t xml:space="preserve">Wykonawcy </w:t>
      </w:r>
      <w:r w:rsidRPr="00175CA8">
        <w:rPr>
          <w:rFonts w:ascii="Times New Roman" w:hAnsi="Times New Roman"/>
        </w:rPr>
        <w:t>oraz oznaczeniem</w:t>
      </w:r>
      <w:r w:rsidRPr="00175CA8">
        <w:rPr>
          <w:rFonts w:ascii="Times New Roman" w:hAnsi="Times New Roman"/>
          <w:b/>
        </w:rPr>
        <w:t xml:space="preserve"> Miasto Sławno</w:t>
      </w:r>
    </w:p>
    <w:bookmarkEnd w:id="2"/>
    <w:p w:rsidR="0068752A" w:rsidRPr="00175CA8" w:rsidRDefault="0068752A" w:rsidP="0068752A">
      <w:pPr>
        <w:numPr>
          <w:ilvl w:val="0"/>
          <w:numId w:val="18"/>
        </w:numPr>
        <w:suppressAutoHyphens/>
        <w:autoSpaceDN w:val="0"/>
        <w:contextualSpacing/>
        <w:jc w:val="both"/>
        <w:textAlignment w:val="baseline"/>
        <w:rPr>
          <w:rFonts w:ascii="Times New Roman" w:hAnsi="Times New Roman"/>
          <w:b/>
        </w:rPr>
      </w:pPr>
      <w:r w:rsidRPr="00175CA8">
        <w:rPr>
          <w:rFonts w:ascii="Times New Roman" w:hAnsi="Times New Roman"/>
        </w:rPr>
        <w:t>nadruk - jednostronny, kolor nadruku czarny lub biały, powierzchnia nadruku minimum 1000cm</w:t>
      </w:r>
      <w:r w:rsidRPr="00175CA8">
        <w:rPr>
          <w:rFonts w:ascii="Times New Roman" w:hAnsi="Times New Roman"/>
          <w:vertAlign w:val="superscript"/>
        </w:rPr>
        <w:t>2</w:t>
      </w:r>
      <w:r w:rsidRPr="00175CA8">
        <w:rPr>
          <w:rFonts w:ascii="Times New Roman" w:hAnsi="Times New Roman"/>
        </w:rPr>
        <w:t xml:space="preserve">, treść napisu opracuje  </w:t>
      </w:r>
      <w:r w:rsidRPr="00175CA8">
        <w:rPr>
          <w:rFonts w:ascii="Times New Roman" w:hAnsi="Times New Roman"/>
          <w:b/>
        </w:rPr>
        <w:t xml:space="preserve">Wykonawca i przekaże Zamawiającemu </w:t>
      </w:r>
      <w:r w:rsidRPr="00175CA8">
        <w:rPr>
          <w:rFonts w:ascii="Times New Roman" w:hAnsi="Times New Roman"/>
        </w:rPr>
        <w:t>do zatwierdzenia przed rozpoczęciem realizacji zamówienia</w:t>
      </w:r>
    </w:p>
    <w:p w:rsidR="0068752A" w:rsidRPr="00175CA8" w:rsidRDefault="0068752A" w:rsidP="0068752A">
      <w:pPr>
        <w:numPr>
          <w:ilvl w:val="0"/>
          <w:numId w:val="12"/>
        </w:numPr>
        <w:suppressAutoHyphens/>
        <w:autoSpaceDN w:val="0"/>
        <w:ind w:left="284" w:hanging="284"/>
        <w:contextualSpacing/>
        <w:jc w:val="both"/>
        <w:textAlignment w:val="baseline"/>
        <w:rPr>
          <w:rFonts w:ascii="Times New Roman" w:hAnsi="Times New Roman"/>
        </w:rPr>
      </w:pPr>
      <w:r w:rsidRPr="00175CA8">
        <w:rPr>
          <w:rFonts w:ascii="Times New Roman" w:hAnsi="Times New Roman"/>
        </w:rPr>
        <w:t>Liczba worków do selektywnej zbiórki odpadów:</w:t>
      </w:r>
    </w:p>
    <w:p w:rsidR="0068752A" w:rsidRPr="00175CA8" w:rsidRDefault="0068752A" w:rsidP="0068752A">
      <w:pPr>
        <w:ind w:left="1440" w:hanging="1156"/>
        <w:contextualSpacing/>
        <w:jc w:val="both"/>
        <w:rPr>
          <w:rFonts w:ascii="Times New Roman" w:hAnsi="Times New Roman"/>
        </w:rPr>
      </w:pPr>
      <w:r w:rsidRPr="00175CA8">
        <w:rPr>
          <w:rFonts w:ascii="Times New Roman" w:hAnsi="Times New Roman"/>
        </w:rPr>
        <w:t xml:space="preserve">Koloru brązowego - min. 25000 szt. – charakterystyka worków do selektywnej zbiórki: </w:t>
      </w:r>
    </w:p>
    <w:p w:rsidR="0068752A" w:rsidRPr="00175CA8" w:rsidRDefault="0068752A" w:rsidP="0068752A">
      <w:pPr>
        <w:numPr>
          <w:ilvl w:val="0"/>
          <w:numId w:val="14"/>
        </w:numPr>
        <w:suppressAutoHyphens/>
        <w:autoSpaceDN w:val="0"/>
        <w:contextualSpacing/>
        <w:jc w:val="both"/>
        <w:textAlignment w:val="baseline"/>
        <w:rPr>
          <w:rFonts w:ascii="Times New Roman" w:hAnsi="Times New Roman"/>
        </w:rPr>
      </w:pPr>
      <w:r w:rsidRPr="00175CA8">
        <w:rPr>
          <w:rFonts w:ascii="Times New Roman" w:hAnsi="Times New Roman"/>
        </w:rPr>
        <w:t>materiał - folia polietylenowa LDPE,</w:t>
      </w:r>
    </w:p>
    <w:p w:rsidR="0068752A" w:rsidRPr="00175CA8" w:rsidRDefault="0068752A" w:rsidP="0068752A">
      <w:pPr>
        <w:numPr>
          <w:ilvl w:val="0"/>
          <w:numId w:val="14"/>
        </w:numPr>
        <w:suppressAutoHyphens/>
        <w:autoSpaceDN w:val="0"/>
        <w:contextualSpacing/>
        <w:jc w:val="both"/>
        <w:textAlignment w:val="baseline"/>
        <w:rPr>
          <w:rFonts w:ascii="Times New Roman" w:hAnsi="Times New Roman"/>
        </w:rPr>
      </w:pPr>
      <w:r w:rsidRPr="00175CA8">
        <w:rPr>
          <w:rFonts w:ascii="Times New Roman" w:hAnsi="Times New Roman"/>
        </w:rPr>
        <w:t>pojemność -</w:t>
      </w:r>
      <w:r w:rsidR="001E700E">
        <w:rPr>
          <w:rFonts w:ascii="Times New Roman" w:hAnsi="Times New Roman"/>
        </w:rPr>
        <w:t xml:space="preserve"> 6</w:t>
      </w:r>
      <w:r w:rsidRPr="00175CA8">
        <w:rPr>
          <w:rFonts w:ascii="Times New Roman" w:hAnsi="Times New Roman"/>
        </w:rPr>
        <w:t>0 - 120 dm</w:t>
      </w:r>
      <w:r w:rsidRPr="00175CA8">
        <w:rPr>
          <w:rFonts w:ascii="Times New Roman" w:hAnsi="Times New Roman"/>
          <w:vertAlign w:val="superscript"/>
        </w:rPr>
        <w:t>3</w:t>
      </w:r>
      <w:r w:rsidRPr="00175CA8">
        <w:rPr>
          <w:rFonts w:ascii="Times New Roman" w:hAnsi="Times New Roman"/>
        </w:rPr>
        <w:t>,</w:t>
      </w:r>
    </w:p>
    <w:p w:rsidR="0068752A" w:rsidRPr="00175CA8" w:rsidRDefault="0068752A" w:rsidP="0068752A">
      <w:pPr>
        <w:numPr>
          <w:ilvl w:val="0"/>
          <w:numId w:val="14"/>
        </w:numPr>
        <w:suppressAutoHyphens/>
        <w:autoSpaceDN w:val="0"/>
        <w:contextualSpacing/>
        <w:jc w:val="both"/>
        <w:textAlignment w:val="baseline"/>
        <w:rPr>
          <w:rFonts w:ascii="Times New Roman" w:hAnsi="Times New Roman"/>
        </w:rPr>
      </w:pPr>
      <w:r w:rsidRPr="00175CA8">
        <w:rPr>
          <w:rFonts w:ascii="Times New Roman" w:hAnsi="Times New Roman"/>
        </w:rPr>
        <w:t>grubość - co najmniej 60 mikronów,</w:t>
      </w:r>
    </w:p>
    <w:p w:rsidR="0068752A" w:rsidRPr="00175CA8" w:rsidRDefault="0068752A" w:rsidP="0068752A">
      <w:pPr>
        <w:numPr>
          <w:ilvl w:val="0"/>
          <w:numId w:val="14"/>
        </w:numPr>
        <w:suppressAutoHyphens/>
        <w:autoSpaceDN w:val="0"/>
        <w:contextualSpacing/>
        <w:jc w:val="both"/>
        <w:textAlignment w:val="baseline"/>
        <w:rPr>
          <w:rFonts w:ascii="Times New Roman" w:hAnsi="Times New Roman"/>
          <w:b/>
        </w:rPr>
      </w:pPr>
      <w:r w:rsidRPr="00175CA8">
        <w:rPr>
          <w:rFonts w:ascii="Times New Roman" w:hAnsi="Times New Roman"/>
        </w:rPr>
        <w:t xml:space="preserve">Worki zostaną oznaczone informacją o rodzaju gromadzonych w nich odpadach, nazwą, adresem oraz numerem telefonu </w:t>
      </w:r>
      <w:r w:rsidRPr="00175CA8">
        <w:rPr>
          <w:rFonts w:ascii="Times New Roman" w:hAnsi="Times New Roman"/>
          <w:b/>
        </w:rPr>
        <w:t xml:space="preserve">Wykonawcy </w:t>
      </w:r>
      <w:r w:rsidRPr="00175CA8">
        <w:rPr>
          <w:rFonts w:ascii="Times New Roman" w:hAnsi="Times New Roman"/>
        </w:rPr>
        <w:t>oraz oznaczeniem</w:t>
      </w:r>
      <w:r w:rsidRPr="00175CA8">
        <w:rPr>
          <w:rFonts w:ascii="Times New Roman" w:hAnsi="Times New Roman"/>
          <w:b/>
        </w:rPr>
        <w:t xml:space="preserve"> Miasto Sławno,</w:t>
      </w:r>
    </w:p>
    <w:p w:rsidR="0068752A" w:rsidRPr="00175CA8" w:rsidRDefault="0068752A" w:rsidP="0068752A">
      <w:pPr>
        <w:numPr>
          <w:ilvl w:val="0"/>
          <w:numId w:val="14"/>
        </w:numPr>
        <w:suppressAutoHyphens/>
        <w:autoSpaceDN w:val="0"/>
        <w:contextualSpacing/>
        <w:jc w:val="both"/>
        <w:textAlignment w:val="baseline"/>
        <w:rPr>
          <w:rFonts w:ascii="Times New Roman" w:hAnsi="Times New Roman"/>
        </w:rPr>
      </w:pPr>
      <w:r w:rsidRPr="00175CA8">
        <w:rPr>
          <w:rFonts w:ascii="Times New Roman" w:hAnsi="Times New Roman"/>
        </w:rPr>
        <w:t>nadruk - jednostronny, kolor nadruku czarny lub biały, powierzchnia nadruku minimum 1000cm</w:t>
      </w:r>
      <w:r w:rsidRPr="00175CA8">
        <w:rPr>
          <w:rFonts w:ascii="Times New Roman" w:hAnsi="Times New Roman"/>
          <w:vertAlign w:val="superscript"/>
        </w:rPr>
        <w:t>2</w:t>
      </w:r>
      <w:r w:rsidRPr="00175CA8">
        <w:rPr>
          <w:rFonts w:ascii="Times New Roman" w:hAnsi="Times New Roman"/>
        </w:rPr>
        <w:t xml:space="preserve">, treść napisu opracuje </w:t>
      </w:r>
      <w:r w:rsidRPr="00175CA8">
        <w:rPr>
          <w:rFonts w:ascii="Times New Roman" w:hAnsi="Times New Roman"/>
          <w:b/>
        </w:rPr>
        <w:t>Wykonawca</w:t>
      </w:r>
      <w:r w:rsidRPr="00175CA8">
        <w:rPr>
          <w:rFonts w:ascii="Times New Roman" w:hAnsi="Times New Roman"/>
        </w:rPr>
        <w:t xml:space="preserve"> i przekaże </w:t>
      </w:r>
      <w:r w:rsidRPr="00175CA8">
        <w:rPr>
          <w:rFonts w:ascii="Times New Roman" w:hAnsi="Times New Roman"/>
          <w:b/>
        </w:rPr>
        <w:t xml:space="preserve">Zamawiającemu </w:t>
      </w:r>
      <w:r w:rsidRPr="00175CA8">
        <w:rPr>
          <w:rFonts w:ascii="Times New Roman" w:hAnsi="Times New Roman"/>
        </w:rPr>
        <w:t>do zatwierdzenia</w:t>
      </w:r>
      <w:r w:rsidRPr="00175CA8">
        <w:rPr>
          <w:rFonts w:ascii="Times New Roman" w:hAnsi="Times New Roman"/>
          <w:b/>
        </w:rPr>
        <w:t xml:space="preserve"> </w:t>
      </w:r>
      <w:r w:rsidRPr="00175CA8">
        <w:rPr>
          <w:rFonts w:ascii="Times New Roman" w:hAnsi="Times New Roman"/>
        </w:rPr>
        <w:t>przed rozpoczęciem realizacji zamówienia.</w:t>
      </w:r>
    </w:p>
    <w:p w:rsidR="0068752A" w:rsidRPr="00175CA8" w:rsidRDefault="0068752A" w:rsidP="0068752A">
      <w:pPr>
        <w:numPr>
          <w:ilvl w:val="0"/>
          <w:numId w:val="12"/>
        </w:numPr>
        <w:suppressAutoHyphens/>
        <w:autoSpaceDN w:val="0"/>
        <w:ind w:left="284" w:hanging="284"/>
        <w:contextualSpacing/>
        <w:jc w:val="both"/>
        <w:textAlignment w:val="baseline"/>
        <w:rPr>
          <w:rFonts w:ascii="Times New Roman" w:hAnsi="Times New Roman"/>
        </w:rPr>
      </w:pPr>
      <w:r w:rsidRPr="00175CA8">
        <w:rPr>
          <w:rFonts w:ascii="Times New Roman" w:hAnsi="Times New Roman"/>
        </w:rPr>
        <w:t>Charakterystyka specjalistycznych pojemników do gromadzenia odpadów segregowanych:</w:t>
      </w:r>
    </w:p>
    <w:p w:rsidR="0068752A" w:rsidRPr="00175CA8" w:rsidRDefault="0068752A" w:rsidP="0068752A">
      <w:pPr>
        <w:numPr>
          <w:ilvl w:val="0"/>
          <w:numId w:val="15"/>
        </w:numPr>
        <w:suppressAutoHyphens/>
        <w:autoSpaceDN w:val="0"/>
        <w:contextualSpacing/>
        <w:jc w:val="both"/>
        <w:textAlignment w:val="baseline"/>
        <w:rPr>
          <w:rFonts w:ascii="Times New Roman" w:hAnsi="Times New Roman"/>
        </w:rPr>
      </w:pPr>
      <w:r w:rsidRPr="00175CA8">
        <w:rPr>
          <w:rFonts w:ascii="Times New Roman" w:hAnsi="Times New Roman"/>
        </w:rPr>
        <w:t>pojemność, co najmniej 1000 litrów,</w:t>
      </w:r>
    </w:p>
    <w:p w:rsidR="0068752A" w:rsidRPr="00175CA8" w:rsidRDefault="0068752A" w:rsidP="0068752A">
      <w:pPr>
        <w:numPr>
          <w:ilvl w:val="0"/>
          <w:numId w:val="15"/>
        </w:numPr>
        <w:suppressAutoHyphens/>
        <w:autoSpaceDN w:val="0"/>
        <w:contextualSpacing/>
        <w:jc w:val="both"/>
        <w:textAlignment w:val="baseline"/>
        <w:rPr>
          <w:rFonts w:ascii="Times New Roman" w:hAnsi="Times New Roman"/>
        </w:rPr>
      </w:pPr>
      <w:r w:rsidRPr="00175CA8">
        <w:rPr>
          <w:rFonts w:ascii="Times New Roman" w:hAnsi="Times New Roman"/>
        </w:rPr>
        <w:t>zaopatrzone w specjalne (małe) otwory wrzutowe,</w:t>
      </w:r>
    </w:p>
    <w:p w:rsidR="0068752A" w:rsidRPr="00175CA8" w:rsidRDefault="0068752A" w:rsidP="0068752A">
      <w:pPr>
        <w:numPr>
          <w:ilvl w:val="0"/>
          <w:numId w:val="15"/>
        </w:numPr>
        <w:suppressAutoHyphens/>
        <w:autoSpaceDN w:val="0"/>
        <w:contextualSpacing/>
        <w:jc w:val="both"/>
        <w:textAlignment w:val="baseline"/>
        <w:rPr>
          <w:rFonts w:ascii="Times New Roman" w:hAnsi="Times New Roman"/>
        </w:rPr>
      </w:pPr>
      <w:r w:rsidRPr="00175CA8">
        <w:rPr>
          <w:rFonts w:ascii="Times New Roman" w:hAnsi="Times New Roman"/>
        </w:rPr>
        <w:t>oznaczenie pojemników, do jakiego rodzaju odpadu są przeznaczone.</w:t>
      </w:r>
    </w:p>
    <w:p w:rsidR="0068752A" w:rsidRPr="00175CA8" w:rsidRDefault="0068752A" w:rsidP="0068752A">
      <w:pPr>
        <w:numPr>
          <w:ilvl w:val="0"/>
          <w:numId w:val="12"/>
        </w:numPr>
        <w:suppressAutoHyphens/>
        <w:autoSpaceDN w:val="0"/>
        <w:ind w:left="284" w:hanging="284"/>
        <w:contextualSpacing/>
        <w:jc w:val="both"/>
        <w:textAlignment w:val="baseline"/>
        <w:rPr>
          <w:rFonts w:ascii="Times New Roman" w:hAnsi="Times New Roman"/>
          <w:color w:val="000000"/>
        </w:rPr>
      </w:pPr>
      <w:r w:rsidRPr="00175CA8">
        <w:rPr>
          <w:rFonts w:ascii="Times New Roman" w:hAnsi="Times New Roman"/>
          <w:color w:val="000000"/>
        </w:rPr>
        <w:t>Liczba specjalistycznych pojemników do gromadzenia odpadów segregowanych:</w:t>
      </w:r>
    </w:p>
    <w:p w:rsidR="0068752A" w:rsidRPr="00175CA8" w:rsidRDefault="0068752A" w:rsidP="0068752A">
      <w:pPr>
        <w:numPr>
          <w:ilvl w:val="0"/>
          <w:numId w:val="16"/>
        </w:numPr>
        <w:suppressAutoHyphens/>
        <w:autoSpaceDN w:val="0"/>
        <w:contextualSpacing/>
        <w:jc w:val="both"/>
        <w:textAlignment w:val="baseline"/>
        <w:rPr>
          <w:rFonts w:ascii="Times New Roman" w:hAnsi="Times New Roman"/>
          <w:color w:val="000000"/>
        </w:rPr>
      </w:pPr>
      <w:r w:rsidRPr="00175CA8">
        <w:rPr>
          <w:rFonts w:ascii="Times New Roman" w:hAnsi="Times New Roman"/>
          <w:color w:val="000000"/>
        </w:rPr>
        <w:t>pojemniki koloru zielonego z napisem „Szkło”- minimum 70 szt.,</w:t>
      </w:r>
    </w:p>
    <w:p w:rsidR="0068752A" w:rsidRPr="00175CA8" w:rsidRDefault="0068752A" w:rsidP="0068752A">
      <w:pPr>
        <w:numPr>
          <w:ilvl w:val="0"/>
          <w:numId w:val="16"/>
        </w:numPr>
        <w:suppressAutoHyphens/>
        <w:autoSpaceDN w:val="0"/>
        <w:contextualSpacing/>
        <w:jc w:val="both"/>
        <w:textAlignment w:val="baseline"/>
        <w:rPr>
          <w:rFonts w:ascii="Times New Roman" w:hAnsi="Times New Roman"/>
          <w:color w:val="000000"/>
        </w:rPr>
      </w:pPr>
      <w:r w:rsidRPr="00175CA8">
        <w:rPr>
          <w:rFonts w:ascii="Times New Roman" w:hAnsi="Times New Roman"/>
          <w:color w:val="000000"/>
        </w:rPr>
        <w:t>pojemniki koloru niebieskiego z napisem „Papier”- minimum 16 szt.,</w:t>
      </w:r>
    </w:p>
    <w:p w:rsidR="0068752A" w:rsidRPr="00175CA8" w:rsidRDefault="0068752A" w:rsidP="0068752A">
      <w:pPr>
        <w:numPr>
          <w:ilvl w:val="0"/>
          <w:numId w:val="16"/>
        </w:numPr>
        <w:suppressAutoHyphens/>
        <w:autoSpaceDN w:val="0"/>
        <w:contextualSpacing/>
        <w:jc w:val="both"/>
        <w:textAlignment w:val="baseline"/>
        <w:rPr>
          <w:rFonts w:ascii="Times New Roman" w:hAnsi="Times New Roman"/>
          <w:color w:val="000000"/>
        </w:rPr>
      </w:pPr>
      <w:r w:rsidRPr="00175CA8">
        <w:rPr>
          <w:rFonts w:ascii="Times New Roman" w:hAnsi="Times New Roman"/>
          <w:color w:val="000000"/>
        </w:rPr>
        <w:t>pojemniki koloru żółtego z napisem „Plastik”- minimum 70 szt.,</w:t>
      </w:r>
    </w:p>
    <w:p w:rsidR="0068752A" w:rsidRPr="00175CA8" w:rsidRDefault="0068752A" w:rsidP="0068752A">
      <w:pPr>
        <w:numPr>
          <w:ilvl w:val="0"/>
          <w:numId w:val="16"/>
        </w:numPr>
        <w:suppressAutoHyphens/>
        <w:autoSpaceDN w:val="0"/>
        <w:contextualSpacing/>
        <w:jc w:val="both"/>
        <w:textAlignment w:val="baseline"/>
        <w:rPr>
          <w:rFonts w:ascii="Times New Roman" w:hAnsi="Times New Roman"/>
        </w:rPr>
      </w:pPr>
      <w:r w:rsidRPr="00175CA8">
        <w:rPr>
          <w:rFonts w:ascii="Times New Roman" w:hAnsi="Times New Roman"/>
          <w:b/>
        </w:rPr>
        <w:t>Zamawiający</w:t>
      </w:r>
      <w:r w:rsidRPr="00175CA8">
        <w:rPr>
          <w:rFonts w:ascii="Times New Roman" w:hAnsi="Times New Roman"/>
        </w:rPr>
        <w:t xml:space="preserve"> zapewnia część pojemników do selektywnej zbiórki (minimum</w:t>
      </w:r>
      <w:r w:rsidRPr="00175CA8">
        <w:rPr>
          <w:rFonts w:ascii="Times New Roman" w:hAnsi="Times New Roman"/>
          <w:color w:val="FF0000"/>
        </w:rPr>
        <w:t xml:space="preserve"> </w:t>
      </w:r>
      <w:r w:rsidRPr="00175CA8">
        <w:rPr>
          <w:rFonts w:ascii="Times New Roman" w:hAnsi="Times New Roman"/>
        </w:rPr>
        <w:t xml:space="preserve">41 szt. na plastik, 39 szt. na szkło i 16 szt. na papier) pozostałą cześć pojemników zapewnia </w:t>
      </w:r>
      <w:r w:rsidRPr="00175CA8">
        <w:rPr>
          <w:rFonts w:ascii="Times New Roman" w:hAnsi="Times New Roman"/>
          <w:b/>
        </w:rPr>
        <w:t xml:space="preserve">Wykonawca </w:t>
      </w:r>
      <w:r w:rsidRPr="00175CA8">
        <w:rPr>
          <w:rFonts w:ascii="Times New Roman" w:hAnsi="Times New Roman"/>
        </w:rPr>
        <w:t>(</w:t>
      </w:r>
      <w:r w:rsidRPr="00175CA8">
        <w:rPr>
          <w:rFonts w:ascii="Times New Roman" w:hAnsi="Times New Roman"/>
          <w:b/>
        </w:rPr>
        <w:t>Zamawiający</w:t>
      </w:r>
      <w:r w:rsidRPr="00175CA8">
        <w:rPr>
          <w:rFonts w:ascii="Times New Roman" w:hAnsi="Times New Roman"/>
        </w:rPr>
        <w:t xml:space="preserve"> w okresie obowiązywania umowy zastrzega sobie prawo do zakupu nowych pojemników do selektywnej zbiórki odpadów komunalnych),</w:t>
      </w:r>
    </w:p>
    <w:p w:rsidR="0068752A" w:rsidRPr="00175CA8" w:rsidRDefault="0068752A" w:rsidP="0068752A">
      <w:pPr>
        <w:numPr>
          <w:ilvl w:val="0"/>
          <w:numId w:val="16"/>
        </w:numPr>
        <w:suppressAutoHyphens/>
        <w:autoSpaceDN w:val="0"/>
        <w:contextualSpacing/>
        <w:jc w:val="both"/>
        <w:textAlignment w:val="baseline"/>
        <w:rPr>
          <w:rFonts w:ascii="Times New Roman" w:hAnsi="Times New Roman"/>
        </w:rPr>
      </w:pPr>
      <w:r w:rsidRPr="00175CA8">
        <w:rPr>
          <w:rFonts w:ascii="Times New Roman" w:hAnsi="Times New Roman"/>
        </w:rPr>
        <w:t>dopuszcza się pojemniki o innej kolorystyce, pod warunkiem umieszczenia na nich stosownych napisów o ich przeznaczeniu,</w:t>
      </w:r>
    </w:p>
    <w:p w:rsidR="0068752A" w:rsidRDefault="0068752A" w:rsidP="0068752A">
      <w:pPr>
        <w:numPr>
          <w:ilvl w:val="0"/>
          <w:numId w:val="16"/>
        </w:numPr>
        <w:suppressAutoHyphens/>
        <w:autoSpaceDN w:val="0"/>
        <w:contextualSpacing/>
        <w:jc w:val="both"/>
        <w:textAlignment w:val="baseline"/>
        <w:rPr>
          <w:rFonts w:ascii="Times New Roman" w:hAnsi="Times New Roman"/>
        </w:rPr>
      </w:pPr>
      <w:r w:rsidRPr="00175CA8">
        <w:rPr>
          <w:rFonts w:ascii="Times New Roman" w:hAnsi="Times New Roman"/>
        </w:rPr>
        <w:t>liczba miejsc do gromadzenia odpadów selektywnie zbieranych (plastik, szkło, papier) – 85.</w:t>
      </w:r>
    </w:p>
    <w:p w:rsidR="0068752A" w:rsidRPr="00175CA8" w:rsidRDefault="0068752A" w:rsidP="0068752A">
      <w:pPr>
        <w:ind w:left="720"/>
        <w:contextualSpacing/>
        <w:jc w:val="both"/>
        <w:rPr>
          <w:rFonts w:ascii="Times New Roman" w:hAnsi="Times New Roman"/>
        </w:rPr>
      </w:pPr>
    </w:p>
    <w:p w:rsidR="0068752A" w:rsidRPr="00CF4622" w:rsidRDefault="0068752A" w:rsidP="0068752A">
      <w:pPr>
        <w:spacing w:after="0" w:line="240" w:lineRule="auto"/>
        <w:ind w:left="426" w:hanging="426"/>
        <w:jc w:val="both"/>
        <w:rPr>
          <w:rFonts w:ascii="Times New Roman" w:hAnsi="Times New Roman"/>
          <w:b/>
          <w:sz w:val="26"/>
          <w:szCs w:val="26"/>
        </w:rPr>
      </w:pPr>
      <w:r w:rsidRPr="00CF4622">
        <w:rPr>
          <w:rFonts w:ascii="Times New Roman" w:hAnsi="Times New Roman"/>
          <w:b/>
          <w:sz w:val="26"/>
          <w:szCs w:val="26"/>
        </w:rPr>
        <w:t>5. Obowiązki wykonawcy przed rozpoczęciem i w trakcie realizacji zamówienia:</w:t>
      </w:r>
    </w:p>
    <w:p w:rsidR="0068752A" w:rsidRPr="00175CA8" w:rsidRDefault="0068752A" w:rsidP="0068752A">
      <w:pPr>
        <w:spacing w:after="0"/>
        <w:ind w:left="426" w:hanging="426"/>
        <w:jc w:val="both"/>
        <w:rPr>
          <w:rFonts w:ascii="Times New Roman" w:hAnsi="Times New Roman"/>
          <w:b/>
          <w:sz w:val="16"/>
          <w:szCs w:val="16"/>
        </w:rPr>
      </w:pPr>
    </w:p>
    <w:p w:rsidR="0068752A" w:rsidRPr="00175CA8" w:rsidRDefault="0068752A" w:rsidP="0068752A">
      <w:pPr>
        <w:numPr>
          <w:ilvl w:val="0"/>
          <w:numId w:val="19"/>
        </w:numPr>
        <w:suppressAutoHyphens/>
        <w:autoSpaceDN w:val="0"/>
        <w:ind w:left="567" w:hanging="283"/>
        <w:contextualSpacing/>
        <w:jc w:val="both"/>
        <w:textAlignment w:val="baseline"/>
        <w:rPr>
          <w:rFonts w:ascii="Times New Roman" w:hAnsi="Times New Roman"/>
        </w:rPr>
      </w:pPr>
      <w:r w:rsidRPr="00175CA8">
        <w:rPr>
          <w:rFonts w:ascii="Times New Roman" w:hAnsi="Times New Roman"/>
        </w:rPr>
        <w:t xml:space="preserve">Przed rozpoczęciem realizacji zamówienia </w:t>
      </w:r>
      <w:r w:rsidRPr="00175CA8">
        <w:rPr>
          <w:rFonts w:ascii="Times New Roman" w:hAnsi="Times New Roman"/>
          <w:b/>
        </w:rPr>
        <w:t>Zamawiający</w:t>
      </w:r>
      <w:r w:rsidRPr="00175CA8">
        <w:rPr>
          <w:rFonts w:ascii="Times New Roman" w:hAnsi="Times New Roman"/>
        </w:rPr>
        <w:t xml:space="preserve"> dostarczy </w:t>
      </w:r>
      <w:r w:rsidRPr="00175CA8">
        <w:rPr>
          <w:rFonts w:ascii="Times New Roman" w:hAnsi="Times New Roman"/>
          <w:b/>
        </w:rPr>
        <w:t>Wykonawcy</w:t>
      </w:r>
      <w:r w:rsidRPr="00175CA8">
        <w:rPr>
          <w:rFonts w:ascii="Times New Roman" w:hAnsi="Times New Roman"/>
        </w:rPr>
        <w:t xml:space="preserve"> szczegółowy wykaz adresów nieruchomości objętych umową odbioru odpadów oraz miejsc do gromadzenia odpadów.</w:t>
      </w:r>
    </w:p>
    <w:p w:rsidR="0068752A" w:rsidRPr="00175CA8" w:rsidRDefault="0068752A" w:rsidP="0068752A">
      <w:pPr>
        <w:numPr>
          <w:ilvl w:val="0"/>
          <w:numId w:val="19"/>
        </w:numPr>
        <w:suppressAutoHyphens/>
        <w:autoSpaceDN w:val="0"/>
        <w:ind w:left="567" w:hanging="283"/>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ma obowiązek wyposażenia miejsc gromadzenia odpadów w niezbędne pojemniki w terminie najpóźniej do 01.01.2019 r. Na potwierdzenie dostarczenia pojemników </w:t>
      </w:r>
      <w:r w:rsidRPr="00175CA8">
        <w:rPr>
          <w:rFonts w:ascii="Times New Roman" w:hAnsi="Times New Roman"/>
          <w:b/>
        </w:rPr>
        <w:t>Wykonawca</w:t>
      </w:r>
      <w:r w:rsidRPr="00175CA8">
        <w:rPr>
          <w:rFonts w:ascii="Times New Roman" w:hAnsi="Times New Roman"/>
        </w:rPr>
        <w:t xml:space="preserve"> przedłoży </w:t>
      </w:r>
      <w:r w:rsidRPr="00175CA8">
        <w:rPr>
          <w:rFonts w:ascii="Times New Roman" w:hAnsi="Times New Roman"/>
          <w:b/>
        </w:rPr>
        <w:t>Zamawiającemu</w:t>
      </w:r>
      <w:r w:rsidRPr="00175CA8">
        <w:rPr>
          <w:rFonts w:ascii="Times New Roman" w:hAnsi="Times New Roman"/>
        </w:rPr>
        <w:t xml:space="preserve"> potwierdzenia od właścicieli nieruchomości opatrzone datą przekazania i podpisem właściciela bądź jego przedstawiciela. W przypadku niemożności spełnienia tego warunku z przyczyn niezależnych od </w:t>
      </w:r>
      <w:r w:rsidRPr="00175CA8">
        <w:rPr>
          <w:rFonts w:ascii="Times New Roman" w:hAnsi="Times New Roman"/>
          <w:b/>
        </w:rPr>
        <w:t xml:space="preserve">Wykonawcy </w:t>
      </w:r>
      <w:r w:rsidRPr="00175CA8">
        <w:rPr>
          <w:rFonts w:ascii="Times New Roman" w:hAnsi="Times New Roman"/>
        </w:rPr>
        <w:t xml:space="preserve">wskaże on </w:t>
      </w:r>
      <w:r w:rsidRPr="00175CA8">
        <w:rPr>
          <w:rFonts w:ascii="Times New Roman" w:hAnsi="Times New Roman"/>
          <w:b/>
        </w:rPr>
        <w:t>Zamawiającemu</w:t>
      </w:r>
      <w:r w:rsidRPr="00175CA8">
        <w:rPr>
          <w:rFonts w:ascii="Times New Roman" w:hAnsi="Times New Roman"/>
        </w:rPr>
        <w:t xml:space="preserve"> te przyczyny na piśmie i udokumentuje ich zaistnienie. Za dowód mogą być uznane wskazania urządzeń kontrolujących czas i przebieg tras pojazdów takich jak tachograf czy GPS. </w:t>
      </w:r>
      <w:r>
        <w:rPr>
          <w:rFonts w:ascii="Times New Roman" w:hAnsi="Times New Roman"/>
        </w:rPr>
        <w:t xml:space="preserve">                          </w:t>
      </w:r>
      <w:r w:rsidRPr="00175CA8">
        <w:rPr>
          <w:rFonts w:ascii="Times New Roman" w:hAnsi="Times New Roman"/>
        </w:rPr>
        <w:t xml:space="preserve">Za przyczyny niezależne od </w:t>
      </w:r>
      <w:r w:rsidRPr="00175CA8">
        <w:rPr>
          <w:rFonts w:ascii="Times New Roman" w:hAnsi="Times New Roman"/>
          <w:b/>
        </w:rPr>
        <w:t>Wykonawcy</w:t>
      </w:r>
      <w:r w:rsidRPr="00175CA8">
        <w:rPr>
          <w:rFonts w:ascii="Times New Roman" w:hAnsi="Times New Roman"/>
        </w:rPr>
        <w:t xml:space="preserve"> można będzie uznać w szczególności, co najmniej trzykrotne niezastanie właściciela nieruchomości pod wskazanym adresem w odstępach, </w:t>
      </w:r>
      <w:r>
        <w:rPr>
          <w:rFonts w:ascii="Times New Roman" w:hAnsi="Times New Roman"/>
        </w:rPr>
        <w:t xml:space="preserve">                    </w:t>
      </w:r>
      <w:r w:rsidRPr="00175CA8">
        <w:rPr>
          <w:rFonts w:ascii="Times New Roman" w:hAnsi="Times New Roman"/>
        </w:rPr>
        <w:t xml:space="preserve">co najmniej 3 dniowych w godzinach 7.00 – 20.00. Na </w:t>
      </w:r>
      <w:r w:rsidRPr="00175CA8">
        <w:rPr>
          <w:rFonts w:ascii="Times New Roman" w:hAnsi="Times New Roman"/>
          <w:b/>
        </w:rPr>
        <w:t>Wykonawcę</w:t>
      </w:r>
      <w:r w:rsidRPr="00175CA8">
        <w:rPr>
          <w:rFonts w:ascii="Times New Roman" w:hAnsi="Times New Roman"/>
        </w:rPr>
        <w:t xml:space="preserve"> nakłada się obowiązek </w:t>
      </w:r>
      <w:r>
        <w:rPr>
          <w:rFonts w:ascii="Times New Roman" w:hAnsi="Times New Roman"/>
        </w:rPr>
        <w:t xml:space="preserve">                  </w:t>
      </w:r>
      <w:r w:rsidRPr="00175CA8">
        <w:rPr>
          <w:rFonts w:ascii="Times New Roman" w:hAnsi="Times New Roman"/>
        </w:rPr>
        <w:t xml:space="preserve">(w przypadku pierwszej nieudanej próby dostarczenia pojemników) pozostawienia informacji pisemnej, która ułatwi kontakt pomiędzy właścicielem nieruchomości a </w:t>
      </w:r>
      <w:r w:rsidRPr="00175CA8">
        <w:rPr>
          <w:rFonts w:ascii="Times New Roman" w:hAnsi="Times New Roman"/>
          <w:b/>
        </w:rPr>
        <w:t>Wykonawcą</w:t>
      </w:r>
      <w:r w:rsidRPr="00175CA8">
        <w:rPr>
          <w:rFonts w:ascii="Times New Roman" w:hAnsi="Times New Roman"/>
        </w:rPr>
        <w:t xml:space="preserve"> w celu dostarczenia pojemnika.</w:t>
      </w:r>
    </w:p>
    <w:p w:rsidR="0068752A" w:rsidRPr="00175CA8" w:rsidRDefault="0068752A" w:rsidP="0068752A">
      <w:pPr>
        <w:numPr>
          <w:ilvl w:val="0"/>
          <w:numId w:val="19"/>
        </w:numPr>
        <w:suppressAutoHyphens/>
        <w:autoSpaceDN w:val="0"/>
        <w:ind w:left="567" w:hanging="283"/>
        <w:contextualSpacing/>
        <w:jc w:val="both"/>
        <w:textAlignment w:val="baseline"/>
        <w:rPr>
          <w:rFonts w:ascii="Times New Roman" w:hAnsi="Times New Roman"/>
        </w:rPr>
      </w:pPr>
      <w:r w:rsidRPr="00175CA8">
        <w:rPr>
          <w:rFonts w:ascii="Times New Roman" w:hAnsi="Times New Roman"/>
        </w:rPr>
        <w:lastRenderedPageBreak/>
        <w:t xml:space="preserve">W trakcie wykonywania umowy, wyposażenie zgłoszonych przez </w:t>
      </w:r>
      <w:r w:rsidRPr="00175CA8">
        <w:rPr>
          <w:rFonts w:ascii="Times New Roman" w:hAnsi="Times New Roman"/>
          <w:b/>
        </w:rPr>
        <w:t>Zamawiającego</w:t>
      </w:r>
      <w:r w:rsidRPr="00175CA8">
        <w:rPr>
          <w:rFonts w:ascii="Times New Roman" w:hAnsi="Times New Roman"/>
        </w:rPr>
        <w:t xml:space="preserve"> miejsc gromadzenia odpadów w niezbędne pojemniki oraz harmonogram odbioru odpadów następuje </w:t>
      </w:r>
      <w:r>
        <w:rPr>
          <w:rFonts w:ascii="Times New Roman" w:hAnsi="Times New Roman"/>
        </w:rPr>
        <w:t xml:space="preserve">             </w:t>
      </w:r>
      <w:r w:rsidRPr="00175CA8">
        <w:rPr>
          <w:rFonts w:ascii="Times New Roman" w:hAnsi="Times New Roman"/>
        </w:rPr>
        <w:t>w ciągu 3 dni roboczych na zasadach opisanych § 3 ust. 5 pkt. 2.</w:t>
      </w:r>
    </w:p>
    <w:p w:rsidR="0068752A" w:rsidRDefault="0068752A" w:rsidP="0068752A">
      <w:pPr>
        <w:numPr>
          <w:ilvl w:val="0"/>
          <w:numId w:val="19"/>
        </w:numPr>
        <w:suppressAutoHyphens/>
        <w:autoSpaceDN w:val="0"/>
        <w:ind w:left="567" w:hanging="283"/>
        <w:contextualSpacing/>
        <w:jc w:val="both"/>
        <w:textAlignment w:val="baseline"/>
        <w:rPr>
          <w:rFonts w:ascii="Times New Roman" w:hAnsi="Times New Roman"/>
        </w:rPr>
      </w:pPr>
      <w:r w:rsidRPr="00175CA8">
        <w:rPr>
          <w:rFonts w:ascii="Times New Roman" w:hAnsi="Times New Roman"/>
        </w:rPr>
        <w:t xml:space="preserve">W trakcie wykonywania umowy wprowadzanie zmian w ilości i rodzaju pojemników </w:t>
      </w:r>
      <w:r w:rsidRPr="00175CA8">
        <w:rPr>
          <w:rFonts w:ascii="Times New Roman" w:hAnsi="Times New Roman"/>
        </w:rPr>
        <w:br/>
        <w:t xml:space="preserve">w uzgodnieniu z </w:t>
      </w:r>
      <w:r w:rsidRPr="00175CA8">
        <w:rPr>
          <w:rFonts w:ascii="Times New Roman" w:hAnsi="Times New Roman"/>
          <w:b/>
        </w:rPr>
        <w:t>Zamawiającym</w:t>
      </w:r>
      <w:r w:rsidRPr="00175CA8">
        <w:rPr>
          <w:rFonts w:ascii="Times New Roman" w:hAnsi="Times New Roman"/>
        </w:rPr>
        <w:t>.</w:t>
      </w:r>
    </w:p>
    <w:p w:rsidR="0068752A" w:rsidRPr="0068752A" w:rsidRDefault="0068752A" w:rsidP="0068752A">
      <w:pPr>
        <w:numPr>
          <w:ilvl w:val="0"/>
          <w:numId w:val="19"/>
        </w:numPr>
        <w:suppressAutoHyphens/>
        <w:autoSpaceDN w:val="0"/>
        <w:ind w:left="567" w:hanging="283"/>
        <w:contextualSpacing/>
        <w:jc w:val="both"/>
        <w:textAlignment w:val="baseline"/>
        <w:rPr>
          <w:rFonts w:ascii="Times New Roman" w:hAnsi="Times New Roman"/>
        </w:rPr>
      </w:pPr>
      <w:r w:rsidRPr="0068752A">
        <w:rPr>
          <w:rFonts w:ascii="Times New Roman" w:hAnsi="Times New Roman"/>
          <w:b/>
        </w:rPr>
        <w:t xml:space="preserve">Wykonawca </w:t>
      </w:r>
      <w:r w:rsidRPr="0068752A">
        <w:rPr>
          <w:rFonts w:ascii="Times New Roman" w:hAnsi="Times New Roman"/>
        </w:rPr>
        <w:t xml:space="preserve">obowiązany jest do dostarczenia właścicielom nieruchomości, od których odbierane są odpady komunalne w sposób selektywny worki na tworzywa sztuczne, papier    i tekturę oraz opakowania szklane w ciągu 7 dni od dnia przekazania przez </w:t>
      </w:r>
      <w:r w:rsidRPr="0068752A">
        <w:rPr>
          <w:rFonts w:ascii="Times New Roman" w:hAnsi="Times New Roman"/>
          <w:b/>
        </w:rPr>
        <w:t xml:space="preserve">Zamawiającego </w:t>
      </w:r>
      <w:r w:rsidRPr="0068752A">
        <w:rPr>
          <w:rFonts w:ascii="Times New Roman" w:hAnsi="Times New Roman"/>
        </w:rPr>
        <w:t xml:space="preserve">adresów nieruchomości, których właściciele zadeklarowali taki sposób, następnie w dniu odbioru worków z odpadami. Worki należy przekazać właścicielowi nieruchomości, a podczas jego nieobecności pozostawić we wcześniej opróżnionym pojemniku na zmieszane odpady komunalne. </w:t>
      </w:r>
      <w:r w:rsidRPr="0068752A">
        <w:rPr>
          <w:rFonts w:ascii="Times New Roman" w:hAnsi="Times New Roman"/>
          <w:b/>
        </w:rPr>
        <w:t xml:space="preserve">Wykonawca </w:t>
      </w:r>
      <w:r w:rsidRPr="0068752A">
        <w:rPr>
          <w:rFonts w:ascii="Times New Roman" w:hAnsi="Times New Roman"/>
        </w:rPr>
        <w:t xml:space="preserve">dostarczy worki po każdorazowym odbiorze zapełnionego worka/worków. </w:t>
      </w:r>
      <w:r w:rsidRPr="0068752A">
        <w:rPr>
          <w:rFonts w:ascii="Times New Roman" w:hAnsi="Times New Roman"/>
          <w:b/>
        </w:rPr>
        <w:t>Wykonawca</w:t>
      </w:r>
      <w:r w:rsidRPr="0068752A">
        <w:rPr>
          <w:rFonts w:ascii="Times New Roman" w:hAnsi="Times New Roman"/>
        </w:rPr>
        <w:t xml:space="preserve"> obowiązany jest do dostarczenia worków na odpady „zielone” i „kuchenne”, jeśli właściciel nieruchomości zgłosi taką potrzebę. (Pakiet startowy min. 3 worki,  następnie </w:t>
      </w:r>
      <w:r w:rsidRPr="0068752A">
        <w:rPr>
          <w:rFonts w:ascii="Times New Roman" w:hAnsi="Times New Roman"/>
          <w:b/>
        </w:rPr>
        <w:t>Wykonawca</w:t>
      </w:r>
      <w:r w:rsidRPr="0068752A">
        <w:rPr>
          <w:rFonts w:ascii="Times New Roman" w:hAnsi="Times New Roman"/>
        </w:rPr>
        <w:t xml:space="preserve"> będzie dostarczał worki przy odbiorze zapełnionych worków w systemie „worek za worek”). Zobowiązuje się </w:t>
      </w:r>
      <w:r w:rsidRPr="0068752A">
        <w:rPr>
          <w:rFonts w:ascii="Times New Roman" w:hAnsi="Times New Roman"/>
          <w:b/>
        </w:rPr>
        <w:t>Wykonawcę</w:t>
      </w:r>
      <w:r w:rsidRPr="0068752A">
        <w:rPr>
          <w:rFonts w:ascii="Times New Roman" w:hAnsi="Times New Roman"/>
        </w:rPr>
        <w:t xml:space="preserve"> do odbioru odpadów zielonych od właścicieli nieruchomości w workach, które pozostały w ich posiadaniu przed 01 stycznia 2019 r.</w:t>
      </w:r>
    </w:p>
    <w:p w:rsidR="0068752A" w:rsidRPr="00175CA8" w:rsidRDefault="0068752A" w:rsidP="0068752A">
      <w:pPr>
        <w:numPr>
          <w:ilvl w:val="0"/>
          <w:numId w:val="19"/>
        </w:numPr>
        <w:suppressAutoHyphens/>
        <w:autoSpaceDN w:val="0"/>
        <w:ind w:left="567" w:hanging="283"/>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jest zobowiązany także do zebrania odpadów leżących obok pojemników </w:t>
      </w:r>
      <w:r>
        <w:rPr>
          <w:rFonts w:ascii="Times New Roman" w:hAnsi="Times New Roman"/>
        </w:rPr>
        <w:t xml:space="preserve">                         </w:t>
      </w:r>
      <w:r w:rsidRPr="00175CA8">
        <w:rPr>
          <w:rFonts w:ascii="Times New Roman" w:hAnsi="Times New Roman"/>
        </w:rPr>
        <w:t>w osłonach śmietnikowych i odpadów leżących obok pojemników (również pojemników do selektywnej zbiórki odpadów).</w:t>
      </w:r>
    </w:p>
    <w:p w:rsidR="0068752A" w:rsidRPr="00175CA8" w:rsidRDefault="0068752A" w:rsidP="0068752A">
      <w:pPr>
        <w:numPr>
          <w:ilvl w:val="0"/>
          <w:numId w:val="19"/>
        </w:numPr>
        <w:suppressAutoHyphens/>
        <w:autoSpaceDN w:val="0"/>
        <w:ind w:left="567" w:hanging="283"/>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odpowiada za stan techniczny pojemników i kontenerów do gromadzenia odpadów (dotyczy również pojemników do selektywnej zbiórki odpadów, również stanowiących własność Miasta Sławno). Zobowiązany jest do ich napraw, systematycznych konserwacji, oznakowania oraz wymiany uszkodzonych, skorodowanych lub zniszczonych pojemników, a także do uzupełniania w przypadku kradzieży pojemników bez wezwanie </w:t>
      </w:r>
      <w:r w:rsidRPr="00175CA8">
        <w:rPr>
          <w:rFonts w:ascii="Times New Roman" w:hAnsi="Times New Roman"/>
          <w:b/>
        </w:rPr>
        <w:t>Zamawiającego</w:t>
      </w:r>
      <w:r w:rsidRPr="00175CA8">
        <w:rPr>
          <w:rFonts w:ascii="Times New Roman" w:hAnsi="Times New Roman"/>
        </w:rPr>
        <w:t xml:space="preserve"> a także na wezwanie </w:t>
      </w:r>
      <w:r w:rsidRPr="00175CA8">
        <w:rPr>
          <w:rFonts w:ascii="Times New Roman" w:hAnsi="Times New Roman"/>
          <w:b/>
        </w:rPr>
        <w:t>Zamawiającego</w:t>
      </w:r>
      <w:r w:rsidRPr="00175CA8">
        <w:rPr>
          <w:rFonts w:ascii="Times New Roman" w:hAnsi="Times New Roman"/>
        </w:rPr>
        <w:t xml:space="preserve"> (w terminie 3 dni roboczych).</w:t>
      </w:r>
    </w:p>
    <w:p w:rsidR="0068752A" w:rsidRPr="00175CA8" w:rsidRDefault="0068752A" w:rsidP="0068752A">
      <w:pPr>
        <w:numPr>
          <w:ilvl w:val="0"/>
          <w:numId w:val="19"/>
        </w:numPr>
        <w:suppressAutoHyphens/>
        <w:autoSpaceDN w:val="0"/>
        <w:ind w:left="567" w:hanging="283"/>
        <w:contextualSpacing/>
        <w:jc w:val="both"/>
        <w:textAlignment w:val="baseline"/>
        <w:rPr>
          <w:rFonts w:ascii="Times New Roman" w:hAnsi="Times New Roman"/>
        </w:rPr>
      </w:pPr>
      <w:r w:rsidRPr="00175CA8">
        <w:rPr>
          <w:rFonts w:ascii="Times New Roman" w:hAnsi="Times New Roman"/>
        </w:rPr>
        <w:t>Czyszczenie i dezynfekcja pojemników:</w:t>
      </w:r>
    </w:p>
    <w:p w:rsidR="0068752A" w:rsidRPr="00175CA8" w:rsidRDefault="0068752A" w:rsidP="0068752A">
      <w:pPr>
        <w:numPr>
          <w:ilvl w:val="0"/>
          <w:numId w:val="20"/>
        </w:numPr>
        <w:suppressAutoHyphens/>
        <w:autoSpaceDN w:val="0"/>
        <w:contextualSpacing/>
        <w:jc w:val="both"/>
        <w:textAlignment w:val="baseline"/>
        <w:rPr>
          <w:rFonts w:ascii="Times New Roman" w:hAnsi="Times New Roman"/>
        </w:rPr>
      </w:pPr>
      <w:r w:rsidRPr="00175CA8">
        <w:rPr>
          <w:rFonts w:ascii="Times New Roman" w:hAnsi="Times New Roman"/>
        </w:rPr>
        <w:t xml:space="preserve">dezynfekcja pojemników na odpady zmieszane - jeden raz w miesiącu od 1 marca do </w:t>
      </w:r>
      <w:r w:rsidRPr="00175CA8">
        <w:rPr>
          <w:rFonts w:ascii="Times New Roman" w:hAnsi="Times New Roman"/>
        </w:rPr>
        <w:br/>
        <w:t xml:space="preserve">30 listopada (w terminach ustalonych z </w:t>
      </w:r>
      <w:r w:rsidRPr="00175CA8">
        <w:rPr>
          <w:rFonts w:ascii="Times New Roman" w:hAnsi="Times New Roman"/>
          <w:b/>
        </w:rPr>
        <w:t>Zamawiającym</w:t>
      </w:r>
      <w:r w:rsidRPr="00175CA8">
        <w:rPr>
          <w:rFonts w:ascii="Times New Roman" w:hAnsi="Times New Roman"/>
        </w:rPr>
        <w:t>),</w:t>
      </w:r>
    </w:p>
    <w:p w:rsidR="0068752A" w:rsidRPr="00175CA8" w:rsidRDefault="0068752A" w:rsidP="0068752A">
      <w:pPr>
        <w:numPr>
          <w:ilvl w:val="0"/>
          <w:numId w:val="20"/>
        </w:numPr>
        <w:suppressAutoHyphens/>
        <w:autoSpaceDN w:val="0"/>
        <w:contextualSpacing/>
        <w:jc w:val="both"/>
        <w:textAlignment w:val="baseline"/>
        <w:rPr>
          <w:rFonts w:ascii="Times New Roman" w:hAnsi="Times New Roman"/>
        </w:rPr>
      </w:pPr>
      <w:r w:rsidRPr="00175CA8">
        <w:rPr>
          <w:rFonts w:ascii="Times New Roman" w:hAnsi="Times New Roman"/>
        </w:rPr>
        <w:t xml:space="preserve">czyszczenie, mycie pojemników na odpady zmieszane na miejscu odbioru odpadów (zarówno wewnętrznie, jak i zewnętrznie) z częstotliwością min. 3 razy w roku w szczególności </w:t>
      </w:r>
      <w:r>
        <w:rPr>
          <w:rFonts w:ascii="Times New Roman" w:hAnsi="Times New Roman"/>
        </w:rPr>
        <w:t xml:space="preserve">                   </w:t>
      </w:r>
      <w:r w:rsidRPr="00175CA8">
        <w:rPr>
          <w:rFonts w:ascii="Times New Roman" w:hAnsi="Times New Roman"/>
        </w:rPr>
        <w:t xml:space="preserve">w okresie letnim w terminach ustalonych z </w:t>
      </w:r>
      <w:r w:rsidRPr="00175CA8">
        <w:rPr>
          <w:rFonts w:ascii="Times New Roman" w:hAnsi="Times New Roman"/>
          <w:b/>
        </w:rPr>
        <w:t>Zamawiającym</w:t>
      </w:r>
      <w:r w:rsidRPr="00175CA8">
        <w:rPr>
          <w:rFonts w:ascii="Times New Roman" w:hAnsi="Times New Roman"/>
        </w:rPr>
        <w:t>,</w:t>
      </w:r>
    </w:p>
    <w:p w:rsidR="0068752A" w:rsidRPr="00175CA8" w:rsidRDefault="0068752A" w:rsidP="0068752A">
      <w:pPr>
        <w:numPr>
          <w:ilvl w:val="0"/>
          <w:numId w:val="20"/>
        </w:numPr>
        <w:suppressAutoHyphens/>
        <w:autoSpaceDN w:val="0"/>
        <w:contextualSpacing/>
        <w:jc w:val="both"/>
        <w:textAlignment w:val="baseline"/>
        <w:rPr>
          <w:rFonts w:ascii="Times New Roman" w:hAnsi="Times New Roman"/>
        </w:rPr>
      </w:pPr>
      <w:r w:rsidRPr="00175CA8">
        <w:rPr>
          <w:rFonts w:ascii="Times New Roman" w:hAnsi="Times New Roman"/>
        </w:rPr>
        <w:t>dezynfekcja wszystkich pojemników do gromadzenia odpadów segregowanych- jeden raz na 2 miesiące w okresie od 1 marca do 30 listopada (w terminach ustalonych</w:t>
      </w:r>
      <w:r>
        <w:rPr>
          <w:rFonts w:ascii="Times New Roman" w:hAnsi="Times New Roman"/>
        </w:rPr>
        <w:t xml:space="preserve"> </w:t>
      </w:r>
      <w:r w:rsidRPr="00175CA8">
        <w:rPr>
          <w:rFonts w:ascii="Times New Roman" w:hAnsi="Times New Roman"/>
        </w:rPr>
        <w:t xml:space="preserve">z </w:t>
      </w:r>
      <w:r w:rsidRPr="0068752A">
        <w:rPr>
          <w:rFonts w:ascii="Times New Roman" w:hAnsi="Times New Roman"/>
          <w:b/>
          <w:sz w:val="20"/>
          <w:szCs w:val="20"/>
        </w:rPr>
        <w:t>Zamawiającym</w:t>
      </w:r>
      <w:r w:rsidRPr="0068752A">
        <w:rPr>
          <w:rFonts w:ascii="Times New Roman" w:hAnsi="Times New Roman"/>
          <w:sz w:val="20"/>
          <w:szCs w:val="20"/>
        </w:rPr>
        <w:t>),</w:t>
      </w:r>
    </w:p>
    <w:p w:rsidR="0068752A" w:rsidRPr="00175CA8" w:rsidRDefault="0068752A" w:rsidP="0068752A">
      <w:pPr>
        <w:numPr>
          <w:ilvl w:val="0"/>
          <w:numId w:val="20"/>
        </w:numPr>
        <w:suppressAutoHyphens/>
        <w:autoSpaceDN w:val="0"/>
        <w:contextualSpacing/>
        <w:jc w:val="both"/>
        <w:textAlignment w:val="baseline"/>
        <w:rPr>
          <w:rFonts w:ascii="Times New Roman" w:hAnsi="Times New Roman"/>
        </w:rPr>
      </w:pPr>
      <w:r w:rsidRPr="00175CA8">
        <w:rPr>
          <w:rFonts w:ascii="Times New Roman" w:hAnsi="Times New Roman"/>
        </w:rPr>
        <w:t xml:space="preserve">czyszczenie wszystkich pojemników do gromadzenia odpadów segregowanych ma być zarówno wewnętrzne, jak i zewnętrzne z częstotliwością 2 razy w roku w terminach ustalonych z </w:t>
      </w:r>
      <w:r w:rsidRPr="00175CA8">
        <w:rPr>
          <w:rFonts w:ascii="Times New Roman" w:hAnsi="Times New Roman"/>
          <w:b/>
        </w:rPr>
        <w:t>Zamawiającym</w:t>
      </w:r>
      <w:r w:rsidRPr="00175CA8">
        <w:rPr>
          <w:rFonts w:ascii="Times New Roman" w:hAnsi="Times New Roman"/>
        </w:rPr>
        <w:t>,</w:t>
      </w:r>
    </w:p>
    <w:p w:rsidR="0068752A" w:rsidRPr="00175CA8" w:rsidRDefault="0068752A" w:rsidP="0068752A">
      <w:pPr>
        <w:numPr>
          <w:ilvl w:val="0"/>
          <w:numId w:val="20"/>
        </w:numPr>
        <w:suppressAutoHyphens/>
        <w:autoSpaceDN w:val="0"/>
        <w:contextualSpacing/>
        <w:jc w:val="both"/>
        <w:textAlignment w:val="baseline"/>
        <w:rPr>
          <w:rFonts w:ascii="Times New Roman" w:hAnsi="Times New Roman"/>
        </w:rPr>
      </w:pPr>
      <w:r w:rsidRPr="00175CA8">
        <w:rPr>
          <w:rFonts w:ascii="Times New Roman" w:hAnsi="Times New Roman"/>
        </w:rPr>
        <w:t xml:space="preserve">w przypadku zabrudzenia pojemników do gromadzenia odpadów segregowanych </w:t>
      </w:r>
      <w:r w:rsidRPr="00175CA8">
        <w:rPr>
          <w:rFonts w:ascii="Times New Roman" w:hAnsi="Times New Roman"/>
        </w:rPr>
        <w:br/>
        <w:t xml:space="preserve">i zmieszanych w skutek np. oblania farbą lub inną substancją </w:t>
      </w:r>
      <w:r w:rsidRPr="00175CA8">
        <w:rPr>
          <w:rFonts w:ascii="Times New Roman" w:hAnsi="Times New Roman"/>
          <w:b/>
        </w:rPr>
        <w:t>Wykonawca</w:t>
      </w:r>
      <w:r w:rsidRPr="00175CA8">
        <w:rPr>
          <w:rFonts w:ascii="Times New Roman" w:hAnsi="Times New Roman"/>
        </w:rPr>
        <w:t xml:space="preserve"> jest obowiązany do umycia pojemnika w terminie 3 dni roboczych od daty powiadomienia lub stwierdzenia zaistniałej sytuacji.</w:t>
      </w:r>
    </w:p>
    <w:p w:rsidR="0068752A" w:rsidRPr="00175CA8" w:rsidRDefault="0068752A" w:rsidP="0068752A">
      <w:pPr>
        <w:numPr>
          <w:ilvl w:val="0"/>
          <w:numId w:val="19"/>
        </w:numPr>
        <w:suppressAutoHyphens/>
        <w:autoSpaceDN w:val="0"/>
        <w:ind w:left="284" w:hanging="284"/>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obowiązany jest w ramach umowy na odbiór odpadów zawartej z </w:t>
      </w:r>
      <w:r w:rsidRPr="00175CA8">
        <w:rPr>
          <w:rFonts w:ascii="Times New Roman" w:hAnsi="Times New Roman"/>
          <w:b/>
        </w:rPr>
        <w:t>Zamawiającym</w:t>
      </w:r>
      <w:r w:rsidRPr="00175CA8">
        <w:rPr>
          <w:rFonts w:ascii="Times New Roman" w:hAnsi="Times New Roman"/>
        </w:rPr>
        <w:t xml:space="preserve"> do dystrybucji innych dokumentów związanych z Systemem Gospodarki Odpadami w Sławnie, o ile nie wymagają one potwierdzenia odbioru.</w:t>
      </w:r>
    </w:p>
    <w:p w:rsidR="0068752A" w:rsidRPr="00175CA8" w:rsidRDefault="0068752A" w:rsidP="0068752A">
      <w:pPr>
        <w:numPr>
          <w:ilvl w:val="0"/>
          <w:numId w:val="19"/>
        </w:numPr>
        <w:suppressAutoHyphens/>
        <w:autoSpaceDN w:val="0"/>
        <w:ind w:left="426" w:hanging="426"/>
        <w:contextualSpacing/>
        <w:jc w:val="both"/>
        <w:textAlignment w:val="baseline"/>
        <w:rPr>
          <w:rFonts w:ascii="Times New Roman" w:hAnsi="Times New Roman"/>
        </w:rPr>
      </w:pPr>
      <w:r w:rsidRPr="00175CA8">
        <w:rPr>
          <w:rFonts w:ascii="Times New Roman" w:hAnsi="Times New Roman"/>
        </w:rPr>
        <w:t xml:space="preserve">Za szkody w majątku </w:t>
      </w:r>
      <w:r w:rsidRPr="00175CA8">
        <w:rPr>
          <w:rFonts w:ascii="Times New Roman" w:hAnsi="Times New Roman"/>
          <w:b/>
        </w:rPr>
        <w:t>Zamawiającego</w:t>
      </w:r>
      <w:r w:rsidRPr="00175CA8">
        <w:rPr>
          <w:rFonts w:ascii="Times New Roman" w:hAnsi="Times New Roman"/>
        </w:rPr>
        <w:t xml:space="preserve"> lub osób trzecich spowodowane w trakcie odbioru odpadów odpowiedzialność ponosi </w:t>
      </w:r>
      <w:r w:rsidRPr="00175CA8">
        <w:rPr>
          <w:rFonts w:ascii="Times New Roman" w:hAnsi="Times New Roman"/>
          <w:b/>
        </w:rPr>
        <w:t>Wykonawca</w:t>
      </w:r>
      <w:r w:rsidRPr="00175CA8">
        <w:rPr>
          <w:rFonts w:ascii="Times New Roman" w:hAnsi="Times New Roman"/>
        </w:rPr>
        <w:t>.</w:t>
      </w:r>
    </w:p>
    <w:p w:rsidR="0068752A" w:rsidRPr="00175CA8" w:rsidRDefault="0068752A" w:rsidP="0068752A">
      <w:pPr>
        <w:numPr>
          <w:ilvl w:val="0"/>
          <w:numId w:val="19"/>
        </w:numPr>
        <w:suppressAutoHyphens/>
        <w:autoSpaceDN w:val="0"/>
        <w:ind w:left="426" w:hanging="426"/>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zobowiązany jest do przestrzegania obowiązujących w trakcie trwania umowy przepisów prawnych, a w szczególności:</w:t>
      </w:r>
    </w:p>
    <w:p w:rsidR="0068752A" w:rsidRPr="00175CA8" w:rsidRDefault="0068752A" w:rsidP="0068752A">
      <w:pPr>
        <w:numPr>
          <w:ilvl w:val="1"/>
          <w:numId w:val="19"/>
        </w:numPr>
        <w:suppressAutoHyphens/>
        <w:autoSpaceDN w:val="0"/>
        <w:ind w:left="851" w:hanging="284"/>
        <w:contextualSpacing/>
        <w:jc w:val="both"/>
        <w:textAlignment w:val="baseline"/>
        <w:rPr>
          <w:rFonts w:ascii="Times New Roman" w:hAnsi="Times New Roman"/>
        </w:rPr>
      </w:pPr>
      <w:r w:rsidRPr="00175CA8">
        <w:rPr>
          <w:rFonts w:ascii="Times New Roman" w:hAnsi="Times New Roman"/>
        </w:rPr>
        <w:t>ustawy z dnia 14 grudnia 2012 r. o odpadach (Dz. U. 2018 r. poz. 992 z późn. zm.),</w:t>
      </w:r>
    </w:p>
    <w:p w:rsidR="0068752A" w:rsidRPr="00175CA8" w:rsidRDefault="0068752A" w:rsidP="0068752A">
      <w:pPr>
        <w:numPr>
          <w:ilvl w:val="1"/>
          <w:numId w:val="19"/>
        </w:numPr>
        <w:suppressAutoHyphens/>
        <w:autoSpaceDN w:val="0"/>
        <w:ind w:left="851" w:hanging="284"/>
        <w:contextualSpacing/>
        <w:jc w:val="both"/>
        <w:textAlignment w:val="baseline"/>
        <w:rPr>
          <w:rFonts w:ascii="Times New Roman" w:hAnsi="Times New Roman"/>
        </w:rPr>
      </w:pPr>
      <w:r w:rsidRPr="00175CA8">
        <w:rPr>
          <w:rFonts w:ascii="Times New Roman" w:hAnsi="Times New Roman"/>
        </w:rPr>
        <w:lastRenderedPageBreak/>
        <w:t xml:space="preserve">ustawy z dnia 13 września 1996 r. o utrzymaniu czystości i porządku w gminach   </w:t>
      </w:r>
      <w:r>
        <w:rPr>
          <w:rFonts w:ascii="Times New Roman" w:hAnsi="Times New Roman"/>
        </w:rPr>
        <w:t xml:space="preserve">                    </w:t>
      </w:r>
      <w:r w:rsidRPr="00175CA8">
        <w:rPr>
          <w:rFonts w:ascii="Times New Roman" w:hAnsi="Times New Roman"/>
        </w:rPr>
        <w:t>(Dz. U. z 2018</w:t>
      </w:r>
      <w:r>
        <w:rPr>
          <w:rFonts w:ascii="Times New Roman" w:hAnsi="Times New Roman"/>
        </w:rPr>
        <w:t xml:space="preserve"> </w:t>
      </w:r>
      <w:r w:rsidRPr="00175CA8">
        <w:rPr>
          <w:rFonts w:ascii="Times New Roman" w:hAnsi="Times New Roman"/>
        </w:rPr>
        <w:t>r. poz. 1454 ),</w:t>
      </w:r>
    </w:p>
    <w:p w:rsidR="0068752A" w:rsidRPr="00175CA8" w:rsidRDefault="0068752A" w:rsidP="0068752A">
      <w:pPr>
        <w:numPr>
          <w:ilvl w:val="1"/>
          <w:numId w:val="19"/>
        </w:numPr>
        <w:suppressAutoHyphens/>
        <w:autoSpaceDN w:val="0"/>
        <w:ind w:left="851" w:hanging="284"/>
        <w:contextualSpacing/>
        <w:jc w:val="both"/>
        <w:textAlignment w:val="baseline"/>
        <w:rPr>
          <w:rFonts w:ascii="Times New Roman" w:hAnsi="Times New Roman"/>
        </w:rPr>
      </w:pPr>
      <w:r w:rsidRPr="00175CA8">
        <w:rPr>
          <w:rFonts w:ascii="Times New Roman" w:hAnsi="Times New Roman"/>
        </w:rPr>
        <w:t>uchwały nr XXIX/148/2012 Rady Miejskiej w Sławnie z dnia 28 grudnia 2012 r. w sprawie regulaminu utrzymania czystości i porządku na terenie miasta Sławno (Dz. Urzędowy             woj. Zachodniopomorskiego z 2013 r. poz. 716),</w:t>
      </w:r>
    </w:p>
    <w:p w:rsidR="0068752A" w:rsidRPr="00175CA8" w:rsidRDefault="0068752A" w:rsidP="0068752A">
      <w:pPr>
        <w:numPr>
          <w:ilvl w:val="1"/>
          <w:numId w:val="19"/>
        </w:numPr>
        <w:suppressAutoHyphens/>
        <w:autoSpaceDN w:val="0"/>
        <w:ind w:left="851" w:hanging="284"/>
        <w:contextualSpacing/>
        <w:jc w:val="both"/>
        <w:textAlignment w:val="baseline"/>
        <w:rPr>
          <w:rFonts w:ascii="Times New Roman" w:hAnsi="Times New Roman"/>
        </w:rPr>
      </w:pPr>
      <w:r w:rsidRPr="00175CA8">
        <w:rPr>
          <w:rFonts w:ascii="Times New Roman" w:hAnsi="Times New Roman"/>
        </w:rPr>
        <w:t>uchwały nr</w:t>
      </w:r>
      <w:r w:rsidRPr="00175CA8">
        <w:rPr>
          <w:rFonts w:ascii="TimesNewRomanPS-BoldMT" w:hAnsi="TimesNewRomanPS-BoldMT" w:cs="TimesNewRomanPS-BoldMT"/>
          <w:bCs/>
        </w:rPr>
        <w:t xml:space="preserve"> </w:t>
      </w:r>
      <w:r w:rsidRPr="00175CA8">
        <w:rPr>
          <w:rFonts w:ascii="Times New Roman" w:hAnsi="Times New Roman"/>
          <w:bCs/>
        </w:rPr>
        <w:t>XXV/131/2016</w:t>
      </w:r>
      <w:r w:rsidRPr="00175CA8">
        <w:rPr>
          <w:rFonts w:ascii="Times New Roman" w:hAnsi="Times New Roman"/>
        </w:rPr>
        <w:t xml:space="preserve"> Rady Miejskiej w Sławnie z dnia 30 czerwca 2016 r. zmieniająca uchwałę Nr XXIX/148/2012 Rady Miejskiej w Sławnie z dnia 28 grudnia 2012 r. w sprawie regulaminu utrzymania czystości i porządku na terenie miasta Sławno (Dz. Urzędowy             woj. Zachodniopomorskiego z 2016 r. poz. 2880),</w:t>
      </w:r>
    </w:p>
    <w:p w:rsidR="0068752A" w:rsidRPr="00175CA8" w:rsidRDefault="0068752A" w:rsidP="0068752A">
      <w:pPr>
        <w:numPr>
          <w:ilvl w:val="1"/>
          <w:numId w:val="19"/>
        </w:numPr>
        <w:suppressAutoHyphens/>
        <w:autoSpaceDN w:val="0"/>
        <w:ind w:left="851" w:hanging="284"/>
        <w:contextualSpacing/>
        <w:jc w:val="both"/>
        <w:textAlignment w:val="baseline"/>
        <w:rPr>
          <w:rFonts w:ascii="Times New Roman" w:hAnsi="Times New Roman"/>
        </w:rPr>
      </w:pPr>
      <w:r w:rsidRPr="00175CA8">
        <w:rPr>
          <w:rFonts w:ascii="Times New Roman" w:hAnsi="Times New Roman"/>
        </w:rPr>
        <w:t>uchwały nr XXV/130/2016 Rady Miejskiej w Sławnie z dnia 30 czerwca 2016 r. w sprawie określenia szczegółowego sposobu i zakresu świadczenia usług odbierania odpadów komunalnych od właścicieli nieruchomości i zagospodarowania tych odpadów, w zamian za uiszczona przez właścicieli nieruchomości opłatę za gospodarowanie odpadami komunalnymi (Dz. Urzędowy woj. Zachodniopomorskiego z 2016 r. poz. 2879),</w:t>
      </w:r>
    </w:p>
    <w:p w:rsidR="0068752A" w:rsidRPr="00175CA8" w:rsidRDefault="0068752A" w:rsidP="0068752A">
      <w:pPr>
        <w:numPr>
          <w:ilvl w:val="1"/>
          <w:numId w:val="19"/>
        </w:numPr>
        <w:suppressAutoHyphens/>
        <w:autoSpaceDN w:val="0"/>
        <w:ind w:left="851" w:hanging="284"/>
        <w:contextualSpacing/>
        <w:jc w:val="both"/>
        <w:textAlignment w:val="baseline"/>
        <w:rPr>
          <w:rFonts w:ascii="Times New Roman" w:hAnsi="Times New Roman"/>
        </w:rPr>
      </w:pPr>
      <w:r w:rsidRPr="00175CA8">
        <w:rPr>
          <w:rFonts w:ascii="Times New Roman" w:hAnsi="Times New Roman"/>
        </w:rPr>
        <w:t>rozporządzenia Ministra Środowiska z dnia 29 grudnia 2016 r w sprawie szczegółowego sposobu selektywnego zbierania frakcji odpadów ( Dz. U. 2017 r. poz. 19)</w:t>
      </w:r>
    </w:p>
    <w:p w:rsidR="0068752A" w:rsidRPr="00175CA8" w:rsidRDefault="0068752A" w:rsidP="0068752A">
      <w:pPr>
        <w:numPr>
          <w:ilvl w:val="1"/>
          <w:numId w:val="19"/>
        </w:numPr>
        <w:suppressAutoHyphens/>
        <w:autoSpaceDN w:val="0"/>
        <w:ind w:left="851" w:hanging="284"/>
        <w:contextualSpacing/>
        <w:jc w:val="both"/>
        <w:textAlignment w:val="baseline"/>
        <w:rPr>
          <w:rFonts w:ascii="Times New Roman" w:hAnsi="Times New Roman"/>
        </w:rPr>
      </w:pPr>
      <w:r w:rsidRPr="00175CA8">
        <w:rPr>
          <w:rFonts w:ascii="Times New Roman" w:hAnsi="Times New Roman"/>
          <w:bCs/>
        </w:rPr>
        <w:t xml:space="preserve">rozporządzenia Ministra Środowiska z dnia 11 stycznia 2013 r. w sprawie szczegółowych wymagań w zakresie odbierania odpadów komunalnych od właścicieli nieruchomości </w:t>
      </w:r>
      <w:r>
        <w:rPr>
          <w:rFonts w:ascii="Times New Roman" w:hAnsi="Times New Roman"/>
          <w:bCs/>
        </w:rPr>
        <w:t xml:space="preserve">                    </w:t>
      </w:r>
      <w:r w:rsidRPr="00175CA8">
        <w:rPr>
          <w:rFonts w:ascii="Times New Roman" w:hAnsi="Times New Roman"/>
          <w:bCs/>
        </w:rPr>
        <w:t>(Dz. U. z 2013 r. poz. 122),</w:t>
      </w:r>
    </w:p>
    <w:p w:rsidR="0068752A" w:rsidRPr="00175CA8" w:rsidRDefault="0068752A" w:rsidP="0068752A">
      <w:pPr>
        <w:numPr>
          <w:ilvl w:val="1"/>
          <w:numId w:val="19"/>
        </w:numPr>
        <w:suppressAutoHyphens/>
        <w:autoSpaceDN w:val="0"/>
        <w:ind w:left="851" w:hanging="284"/>
        <w:contextualSpacing/>
        <w:jc w:val="both"/>
        <w:textAlignment w:val="baseline"/>
        <w:rPr>
          <w:rFonts w:ascii="Times New Roman" w:hAnsi="Times New Roman"/>
        </w:rPr>
      </w:pPr>
      <w:r w:rsidRPr="00175CA8">
        <w:rPr>
          <w:rFonts w:ascii="Times New Roman" w:hAnsi="Times New Roman"/>
          <w:bCs/>
        </w:rPr>
        <w:t xml:space="preserve">aktów normatywnych związanych z gospodarką odpadami, które zostaną wprowadzone przez ustawodawcę w trakcie trwania umowy, co zostanie szczegółowo ustalone pomiędzy </w:t>
      </w:r>
      <w:r w:rsidRPr="00175CA8">
        <w:rPr>
          <w:rFonts w:ascii="Times New Roman" w:hAnsi="Times New Roman"/>
          <w:b/>
          <w:bCs/>
        </w:rPr>
        <w:t xml:space="preserve">Zamawiającym </w:t>
      </w:r>
      <w:r w:rsidRPr="00175CA8">
        <w:rPr>
          <w:rFonts w:ascii="Times New Roman" w:hAnsi="Times New Roman"/>
          <w:bCs/>
        </w:rPr>
        <w:t>a</w:t>
      </w:r>
      <w:r w:rsidRPr="00175CA8">
        <w:rPr>
          <w:rFonts w:ascii="Times New Roman" w:hAnsi="Times New Roman"/>
          <w:b/>
          <w:bCs/>
        </w:rPr>
        <w:t xml:space="preserve"> Wykonawcą</w:t>
      </w:r>
      <w:r w:rsidRPr="00175CA8">
        <w:rPr>
          <w:rFonts w:ascii="Times New Roman" w:hAnsi="Times New Roman"/>
          <w:bCs/>
        </w:rPr>
        <w:t xml:space="preserve">. </w:t>
      </w:r>
    </w:p>
    <w:p w:rsidR="0068752A" w:rsidRPr="00175CA8" w:rsidRDefault="0068752A" w:rsidP="0068752A">
      <w:pPr>
        <w:numPr>
          <w:ilvl w:val="0"/>
          <w:numId w:val="19"/>
        </w:numPr>
        <w:suppressAutoHyphens/>
        <w:autoSpaceDN w:val="0"/>
        <w:ind w:left="426" w:hanging="426"/>
        <w:contextualSpacing/>
        <w:jc w:val="both"/>
        <w:textAlignment w:val="baseline"/>
        <w:rPr>
          <w:rFonts w:ascii="Times New Roman" w:hAnsi="Times New Roman"/>
        </w:rPr>
      </w:pPr>
      <w:r w:rsidRPr="00175CA8">
        <w:rPr>
          <w:rFonts w:ascii="Times New Roman" w:hAnsi="Times New Roman"/>
        </w:rPr>
        <w:t>Pojazdy przeznaczone do odbierania odpadów komunalnych muszą być wyposażone w system lokalizacji i monitorowania, wraz z dostępem do jego funkcjonowania w siedzibie</w:t>
      </w:r>
      <w:r>
        <w:rPr>
          <w:rFonts w:ascii="Times New Roman" w:hAnsi="Times New Roman"/>
        </w:rPr>
        <w:t xml:space="preserve"> </w:t>
      </w:r>
      <w:r w:rsidRPr="00D57F12">
        <w:rPr>
          <w:rFonts w:ascii="Times New Roman" w:hAnsi="Times New Roman"/>
          <w:b/>
          <w:sz w:val="20"/>
          <w:szCs w:val="20"/>
        </w:rPr>
        <w:t>Zamawiającego</w:t>
      </w:r>
      <w:r w:rsidRPr="00D57F12">
        <w:rPr>
          <w:rFonts w:ascii="Times New Roman" w:hAnsi="Times New Roman"/>
          <w:sz w:val="20"/>
          <w:szCs w:val="20"/>
        </w:rPr>
        <w:t>.</w:t>
      </w:r>
    </w:p>
    <w:p w:rsidR="0068752A" w:rsidRPr="00175CA8" w:rsidRDefault="0068752A" w:rsidP="0068752A">
      <w:pPr>
        <w:numPr>
          <w:ilvl w:val="0"/>
          <w:numId w:val="19"/>
        </w:numPr>
        <w:suppressAutoHyphens/>
        <w:autoSpaceDN w:val="0"/>
        <w:ind w:left="426" w:hanging="426"/>
        <w:contextualSpacing/>
        <w:jc w:val="both"/>
        <w:textAlignment w:val="baseline"/>
        <w:rPr>
          <w:rFonts w:ascii="Times New Roman" w:hAnsi="Times New Roman"/>
        </w:rPr>
      </w:pPr>
      <w:r w:rsidRPr="00175CA8">
        <w:rPr>
          <w:rFonts w:ascii="Times New Roman" w:hAnsi="Times New Roman"/>
        </w:rPr>
        <w:t xml:space="preserve">Wykonawca sporządzi i dostarczy </w:t>
      </w:r>
      <w:r w:rsidRPr="00175CA8">
        <w:rPr>
          <w:rFonts w:ascii="Times New Roman" w:hAnsi="Times New Roman"/>
          <w:b/>
        </w:rPr>
        <w:t xml:space="preserve">Zamawiającemu </w:t>
      </w:r>
      <w:r w:rsidRPr="00175CA8">
        <w:rPr>
          <w:rFonts w:ascii="Times New Roman" w:hAnsi="Times New Roman"/>
        </w:rPr>
        <w:t>w terminie 7 dni od dnia zawarcia umowy, wykaz wszystkich pojazdów odbierających odpady z terenu Miasta Sławno, w którym będzie się znajdował: nr rejestracyjny pojazdu, przeznaczenie i do jakiej frakcji odpadów jest wykorzystywany.</w:t>
      </w:r>
    </w:p>
    <w:p w:rsidR="0068752A" w:rsidRPr="00175CA8" w:rsidRDefault="0068752A" w:rsidP="0068752A">
      <w:pPr>
        <w:numPr>
          <w:ilvl w:val="0"/>
          <w:numId w:val="19"/>
        </w:numPr>
        <w:suppressAutoHyphens/>
        <w:autoSpaceDN w:val="0"/>
        <w:ind w:left="426" w:hanging="426"/>
        <w:contextualSpacing/>
        <w:jc w:val="both"/>
        <w:textAlignment w:val="baseline"/>
        <w:rPr>
          <w:rFonts w:ascii="Times New Roman" w:hAnsi="Times New Roman"/>
        </w:rPr>
      </w:pPr>
      <w:r w:rsidRPr="00175CA8">
        <w:rPr>
          <w:rFonts w:ascii="Times New Roman" w:hAnsi="Times New Roman"/>
          <w:bCs/>
        </w:rPr>
        <w:t xml:space="preserve">W razie awarii pojazdu </w:t>
      </w:r>
      <w:r w:rsidRPr="00175CA8">
        <w:rPr>
          <w:rFonts w:ascii="Times New Roman" w:hAnsi="Times New Roman"/>
          <w:b/>
          <w:bCs/>
        </w:rPr>
        <w:t>Wykonawca</w:t>
      </w:r>
      <w:r w:rsidRPr="00175CA8">
        <w:rPr>
          <w:rFonts w:ascii="Times New Roman" w:hAnsi="Times New Roman"/>
          <w:bCs/>
        </w:rPr>
        <w:t xml:space="preserve"> zobowiązany jest zapewnić pojazd zastępczy o zbliżonych parametrach.</w:t>
      </w:r>
    </w:p>
    <w:p w:rsidR="0068752A" w:rsidRDefault="0068752A" w:rsidP="0068752A">
      <w:pPr>
        <w:numPr>
          <w:ilvl w:val="0"/>
          <w:numId w:val="19"/>
        </w:numPr>
        <w:suppressAutoHyphens/>
        <w:autoSpaceDN w:val="0"/>
        <w:ind w:left="426" w:hanging="426"/>
        <w:contextualSpacing/>
        <w:jc w:val="both"/>
        <w:textAlignment w:val="baseline"/>
        <w:rPr>
          <w:rFonts w:ascii="Times New Roman" w:hAnsi="Times New Roman"/>
        </w:rPr>
      </w:pPr>
      <w:r w:rsidRPr="00175CA8">
        <w:rPr>
          <w:rFonts w:ascii="Times New Roman" w:hAnsi="Times New Roman"/>
        </w:rPr>
        <w:t>System odbierania odpadów komunalnych nie obejmuje odpadów powstających w wyniku prowadzenia działalności gospodarczej.</w:t>
      </w:r>
    </w:p>
    <w:p w:rsidR="0068752A" w:rsidRPr="00175CA8" w:rsidRDefault="0068752A" w:rsidP="0068752A">
      <w:pPr>
        <w:ind w:left="426"/>
        <w:contextualSpacing/>
        <w:jc w:val="both"/>
        <w:rPr>
          <w:rFonts w:ascii="Times New Roman" w:hAnsi="Times New Roman"/>
        </w:rPr>
      </w:pPr>
    </w:p>
    <w:p w:rsidR="0068752A" w:rsidRPr="0068752A" w:rsidRDefault="0068752A" w:rsidP="00CF4622">
      <w:pPr>
        <w:spacing w:after="0" w:line="240" w:lineRule="auto"/>
        <w:ind w:left="284" w:hanging="284"/>
        <w:jc w:val="both"/>
        <w:rPr>
          <w:rFonts w:ascii="Times New Roman" w:hAnsi="Times New Roman"/>
          <w:b/>
          <w:sz w:val="26"/>
          <w:szCs w:val="26"/>
        </w:rPr>
      </w:pPr>
      <w:r w:rsidRPr="0068752A">
        <w:rPr>
          <w:rFonts w:ascii="Times New Roman" w:hAnsi="Times New Roman"/>
          <w:b/>
          <w:sz w:val="26"/>
          <w:szCs w:val="26"/>
        </w:rPr>
        <w:t>6. Wymagania dotyczące zorganizowania Gminnego Punktu Selektywnej Zbiórki Odpadów Komunalnych (zwanego dalej PSZOK):</w:t>
      </w:r>
    </w:p>
    <w:p w:rsidR="0068752A" w:rsidRPr="00175CA8" w:rsidRDefault="0068752A" w:rsidP="0068752A">
      <w:pPr>
        <w:spacing w:after="0"/>
        <w:jc w:val="both"/>
        <w:rPr>
          <w:rFonts w:ascii="Times New Roman" w:hAnsi="Times New Roman"/>
          <w:b/>
          <w:sz w:val="16"/>
          <w:szCs w:val="16"/>
        </w:rPr>
      </w:pPr>
    </w:p>
    <w:p w:rsidR="0068752A" w:rsidRPr="00175CA8" w:rsidRDefault="0068752A" w:rsidP="0068752A">
      <w:pPr>
        <w:numPr>
          <w:ilvl w:val="0"/>
          <w:numId w:val="21"/>
        </w:numPr>
        <w:suppressAutoHyphens/>
        <w:autoSpaceDN w:val="0"/>
        <w:ind w:left="284" w:hanging="284"/>
        <w:contextualSpacing/>
        <w:jc w:val="both"/>
        <w:textAlignment w:val="baseline"/>
        <w:rPr>
          <w:rFonts w:ascii="Times New Roman" w:hAnsi="Times New Roman"/>
        </w:rPr>
      </w:pPr>
      <w:r w:rsidRPr="00175CA8">
        <w:rPr>
          <w:rFonts w:ascii="Times New Roman" w:hAnsi="Times New Roman"/>
        </w:rPr>
        <w:t>PSZOK powinien znajdować się na terenie Gminy Miasto Sławno.</w:t>
      </w:r>
    </w:p>
    <w:p w:rsidR="0068752A" w:rsidRPr="00175CA8" w:rsidRDefault="0068752A" w:rsidP="0068752A">
      <w:pPr>
        <w:numPr>
          <w:ilvl w:val="0"/>
          <w:numId w:val="21"/>
        </w:numPr>
        <w:suppressAutoHyphens/>
        <w:autoSpaceDN w:val="0"/>
        <w:ind w:left="284" w:hanging="284"/>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zobowiązany jest do wykonania i zamontowania tablicy informacyjnej przed wjazdem na teren PSZOK o następującej treści „Gminny Punkt Selektywnej Zbiórki Odpadów Komunalnych” lub „Punkt Selektywnej Zbiórki Odpadów Komunalnych” oraz dni i godzin otwarcia. Wielkość tablicy minimum 70 cm x50 cm.</w:t>
      </w:r>
    </w:p>
    <w:p w:rsidR="0068752A" w:rsidRPr="00175CA8" w:rsidRDefault="0068752A" w:rsidP="0068752A">
      <w:pPr>
        <w:numPr>
          <w:ilvl w:val="0"/>
          <w:numId w:val="21"/>
        </w:numPr>
        <w:suppressAutoHyphens/>
        <w:autoSpaceDN w:val="0"/>
        <w:ind w:left="284" w:hanging="284"/>
        <w:contextualSpacing/>
        <w:jc w:val="both"/>
        <w:textAlignment w:val="baseline"/>
        <w:rPr>
          <w:rFonts w:ascii="Times New Roman" w:hAnsi="Times New Roman"/>
        </w:rPr>
      </w:pPr>
      <w:r w:rsidRPr="00175CA8">
        <w:rPr>
          <w:rFonts w:ascii="Times New Roman" w:hAnsi="Times New Roman"/>
        </w:rPr>
        <w:t xml:space="preserve">Godziny przyjęć odpadów do PSZOK w dni robocze co najmniej od godziny 8.00 do 17.00 </w:t>
      </w:r>
      <w:r w:rsidRPr="00175CA8">
        <w:rPr>
          <w:rFonts w:ascii="Times New Roman" w:hAnsi="Times New Roman"/>
        </w:rPr>
        <w:br/>
        <w:t>i soboty w godz. 8.00 do 14.00.</w:t>
      </w:r>
    </w:p>
    <w:p w:rsidR="0068752A" w:rsidRPr="00175CA8" w:rsidRDefault="0068752A" w:rsidP="0068752A">
      <w:pPr>
        <w:numPr>
          <w:ilvl w:val="0"/>
          <w:numId w:val="21"/>
        </w:numPr>
        <w:suppressAutoHyphens/>
        <w:autoSpaceDN w:val="0"/>
        <w:ind w:left="284" w:hanging="284"/>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wyposaży PSZOK w niezbędne pojemniki i kontenery do selektywnej zbiórki odpadów oraz inne urządzenia niezbędne do realizacji usługi.</w:t>
      </w:r>
    </w:p>
    <w:p w:rsidR="0068752A" w:rsidRPr="00175CA8" w:rsidRDefault="0068752A" w:rsidP="0068752A">
      <w:pPr>
        <w:numPr>
          <w:ilvl w:val="0"/>
          <w:numId w:val="21"/>
        </w:numPr>
        <w:suppressAutoHyphens/>
        <w:autoSpaceDN w:val="0"/>
        <w:ind w:left="284" w:hanging="284"/>
        <w:contextualSpacing/>
        <w:jc w:val="both"/>
        <w:textAlignment w:val="baseline"/>
        <w:rPr>
          <w:rFonts w:ascii="Times New Roman" w:hAnsi="Times New Roman"/>
        </w:rPr>
      </w:pPr>
      <w:r w:rsidRPr="00175CA8">
        <w:rPr>
          <w:rFonts w:ascii="Times New Roman" w:hAnsi="Times New Roman"/>
        </w:rPr>
        <w:t>Prowadzenie dokumentacji obejmującej, takie dane jak: data przyjęcia odpadów, kod i waga odpadów, imię i nazwisko oraz adres zameldowania osoby dostarczającej odpady, adres nieruchomości, z której pochodzą odpady lub podanie miejsca wytworzenia odpadów, podpis osoby dostarczającej.</w:t>
      </w:r>
    </w:p>
    <w:p w:rsidR="0068752A" w:rsidRPr="00175CA8" w:rsidRDefault="0068752A" w:rsidP="0068752A">
      <w:pPr>
        <w:numPr>
          <w:ilvl w:val="0"/>
          <w:numId w:val="21"/>
        </w:numPr>
        <w:suppressAutoHyphens/>
        <w:autoSpaceDN w:val="0"/>
        <w:ind w:left="284" w:hanging="284"/>
        <w:contextualSpacing/>
        <w:jc w:val="both"/>
        <w:textAlignment w:val="baseline"/>
        <w:rPr>
          <w:rFonts w:ascii="Times New Roman" w:hAnsi="Times New Roman"/>
        </w:rPr>
      </w:pPr>
      <w:r w:rsidRPr="00175CA8">
        <w:rPr>
          <w:rFonts w:ascii="Times New Roman" w:hAnsi="Times New Roman"/>
        </w:rPr>
        <w:lastRenderedPageBreak/>
        <w:t>W PSZOK będą przyjmowane odpady pochodzące od właścicieli nieruchomości zamieszkanych zgodnie z regulaminem utrzymania czystości i porządku w mieście Sławno, a w szczególności do PSZOK będą przyjmowane odpady:</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odpady wielkogabarytowe,</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zużyty sprzęt elektryczny i elektroniczny,</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zużyte opony,</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papier i tektura, tworzywa sztuczne, szkło,</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opakowania wielomateriałowe,</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odpady ulegające biodegradacji,</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odzież i tekstylia,</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rozpuszczalniki, kwasy, resztki farb lakierów innych środków oraz opakowania po nich,</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lampy fluorescencyjne i inne odpady zawierające rtęć, w tym świetlówki, termometry, przełączniki,</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środki ochrony roślin i opakowania po nich,</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 xml:space="preserve">baterie i akumulatory </w:t>
      </w:r>
      <w:r w:rsidRPr="00175CA8">
        <w:rPr>
          <w:rFonts w:ascii="Times New Roman" w:hAnsi="Times New Roman"/>
          <w:bCs/>
          <w:color w:val="000000"/>
        </w:rPr>
        <w:t>(akumulatory inne niż przemysłowe i samochodowe),</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metale,</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odpady remontowo-budowlane,</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przepracowane oleje,</w:t>
      </w:r>
    </w:p>
    <w:p w:rsidR="0068752A" w:rsidRPr="00175CA8" w:rsidRDefault="0068752A" w:rsidP="0068752A">
      <w:pPr>
        <w:numPr>
          <w:ilvl w:val="1"/>
          <w:numId w:val="21"/>
        </w:numPr>
        <w:suppressAutoHyphens/>
        <w:autoSpaceDN w:val="0"/>
        <w:ind w:left="709" w:hanging="283"/>
        <w:contextualSpacing/>
        <w:jc w:val="both"/>
        <w:textAlignment w:val="baseline"/>
        <w:rPr>
          <w:rFonts w:ascii="Times New Roman" w:hAnsi="Times New Roman"/>
        </w:rPr>
      </w:pPr>
      <w:r w:rsidRPr="00175CA8">
        <w:rPr>
          <w:rFonts w:ascii="Times New Roman" w:hAnsi="Times New Roman"/>
        </w:rPr>
        <w:t>zużyte kartridże i tonery.</w:t>
      </w:r>
    </w:p>
    <w:p w:rsidR="0068752A" w:rsidRPr="00175CA8" w:rsidRDefault="0068752A" w:rsidP="0068752A">
      <w:pPr>
        <w:ind w:left="709"/>
        <w:contextualSpacing/>
        <w:jc w:val="both"/>
        <w:rPr>
          <w:rFonts w:ascii="Times New Roman" w:hAnsi="Times New Roman"/>
          <w:sz w:val="16"/>
          <w:szCs w:val="16"/>
        </w:rPr>
      </w:pPr>
    </w:p>
    <w:p w:rsidR="0068752A" w:rsidRPr="0068752A" w:rsidRDefault="0068752A" w:rsidP="0068752A">
      <w:pPr>
        <w:numPr>
          <w:ilvl w:val="2"/>
          <w:numId w:val="21"/>
        </w:numPr>
        <w:suppressAutoHyphens/>
        <w:autoSpaceDN w:val="0"/>
        <w:spacing w:after="0" w:line="240" w:lineRule="auto"/>
        <w:ind w:left="284" w:hanging="284"/>
        <w:contextualSpacing/>
        <w:jc w:val="both"/>
        <w:textAlignment w:val="baseline"/>
        <w:rPr>
          <w:rFonts w:ascii="Times New Roman" w:hAnsi="Times New Roman"/>
          <w:b/>
          <w:sz w:val="26"/>
          <w:szCs w:val="26"/>
        </w:rPr>
      </w:pPr>
      <w:r w:rsidRPr="0068752A">
        <w:rPr>
          <w:rFonts w:ascii="Times New Roman" w:hAnsi="Times New Roman"/>
          <w:b/>
          <w:sz w:val="26"/>
          <w:szCs w:val="26"/>
        </w:rPr>
        <w:t xml:space="preserve">Sposób postępowania z odpadami odebranymi od właścicieli nieruchomości zamieszkanych oraz prowadzenie dokumentacji  związanej z realizacją usługi. </w:t>
      </w:r>
    </w:p>
    <w:p w:rsidR="0068752A" w:rsidRPr="00175CA8" w:rsidRDefault="0068752A" w:rsidP="0068752A">
      <w:pPr>
        <w:spacing w:after="0"/>
        <w:jc w:val="both"/>
        <w:rPr>
          <w:rFonts w:ascii="Times New Roman" w:hAnsi="Times New Roman"/>
          <w:b/>
          <w:sz w:val="16"/>
          <w:szCs w:val="16"/>
        </w:rPr>
      </w:pPr>
    </w:p>
    <w:p w:rsidR="0068752A" w:rsidRPr="00175CA8" w:rsidRDefault="0068752A" w:rsidP="0068752A">
      <w:pPr>
        <w:numPr>
          <w:ilvl w:val="0"/>
          <w:numId w:val="22"/>
        </w:numPr>
        <w:suppressAutoHyphens/>
        <w:autoSpaceDN w:val="0"/>
        <w:ind w:left="284" w:hanging="284"/>
        <w:contextualSpacing/>
        <w:jc w:val="both"/>
        <w:textAlignment w:val="baseline"/>
        <w:rPr>
          <w:rFonts w:ascii="Times New Roman" w:hAnsi="Times New Roman"/>
        </w:rPr>
      </w:pPr>
      <w:r w:rsidRPr="00175CA8">
        <w:rPr>
          <w:rFonts w:ascii="Times New Roman" w:hAnsi="Times New Roman"/>
        </w:rPr>
        <w:t xml:space="preserve">Odpady zebrane od właścicieli nieruchomości z terenu Gminy Miasto Sławno Wykonawca zobowiązany jest przekazać właścicielowi Regionalnej Instalacji Przetwarzania Odpadów Komunalnych w </w:t>
      </w:r>
      <w:proofErr w:type="spellStart"/>
      <w:r w:rsidRPr="00175CA8">
        <w:rPr>
          <w:rFonts w:ascii="Times New Roman" w:hAnsi="Times New Roman"/>
        </w:rPr>
        <w:t>Gwiazdowie</w:t>
      </w:r>
      <w:proofErr w:type="spellEnd"/>
      <w:r w:rsidRPr="00175CA8">
        <w:rPr>
          <w:rFonts w:ascii="Times New Roman" w:hAnsi="Times New Roman"/>
        </w:rPr>
        <w:t xml:space="preserve"> (zgodnie z Regulaminem korzystania z usług publicznych </w:t>
      </w:r>
      <w:proofErr w:type="spellStart"/>
      <w:r w:rsidRPr="00175CA8">
        <w:rPr>
          <w:rFonts w:ascii="Times New Roman" w:hAnsi="Times New Roman"/>
        </w:rPr>
        <w:t>świad-czonych</w:t>
      </w:r>
      <w:proofErr w:type="spellEnd"/>
      <w:r w:rsidRPr="00175CA8">
        <w:rPr>
          <w:rFonts w:ascii="Times New Roman" w:hAnsi="Times New Roman"/>
        </w:rPr>
        <w:t xml:space="preserve"> przez Miejskie Przedsiębiorstwo Gospodarki Komunalnej i Mieszkaniowej Sp. z o.o.) gdzie zostaną poddane procesowi odzysku lub unieszkodliwiania zgodnie z obowiązującym prawem, </w:t>
      </w:r>
      <w:r w:rsidR="00AA091D">
        <w:rPr>
          <w:rFonts w:ascii="Times New Roman" w:hAnsi="Times New Roman"/>
        </w:rPr>
        <w:t xml:space="preserve">                 </w:t>
      </w:r>
      <w:r w:rsidRPr="00175CA8">
        <w:rPr>
          <w:rFonts w:ascii="Times New Roman" w:hAnsi="Times New Roman"/>
        </w:rPr>
        <w:t>w tym wymaganiami ochrony środowiska.</w:t>
      </w:r>
    </w:p>
    <w:p w:rsidR="0068752A" w:rsidRPr="00175CA8" w:rsidRDefault="0068752A" w:rsidP="0068752A">
      <w:pPr>
        <w:numPr>
          <w:ilvl w:val="0"/>
          <w:numId w:val="22"/>
        </w:numPr>
        <w:suppressAutoHyphens/>
        <w:autoSpaceDN w:val="0"/>
        <w:ind w:left="284" w:hanging="284"/>
        <w:contextualSpacing/>
        <w:jc w:val="both"/>
        <w:textAlignment w:val="baseline"/>
        <w:rPr>
          <w:rFonts w:ascii="Times New Roman" w:hAnsi="Times New Roman"/>
        </w:rPr>
      </w:pPr>
      <w:r w:rsidRPr="00175CA8">
        <w:rPr>
          <w:rFonts w:ascii="Times New Roman" w:hAnsi="Times New Roman"/>
        </w:rPr>
        <w:t xml:space="preserve">Odpady, które nie mogą być przyjęte do Regionalnej Instalacji Przetwarzania Odpadów Komunalnych w </w:t>
      </w:r>
      <w:proofErr w:type="spellStart"/>
      <w:r w:rsidRPr="00175CA8">
        <w:rPr>
          <w:rFonts w:ascii="Times New Roman" w:hAnsi="Times New Roman"/>
        </w:rPr>
        <w:t>Gwiazdowie</w:t>
      </w:r>
      <w:proofErr w:type="spellEnd"/>
      <w:r w:rsidRPr="00175CA8">
        <w:rPr>
          <w:rFonts w:ascii="Times New Roman" w:hAnsi="Times New Roman"/>
        </w:rPr>
        <w:t xml:space="preserve"> Wykonawca zobowiązany jest przekazać do instalacji odzysku </w:t>
      </w:r>
      <w:r w:rsidRPr="00175CA8">
        <w:rPr>
          <w:rFonts w:ascii="Times New Roman" w:hAnsi="Times New Roman"/>
        </w:rPr>
        <w:br/>
        <w:t xml:space="preserve">i unieszkodliwiania odpadów, zgodnie z hierarchią postępowania z odpadami, o której mowa </w:t>
      </w:r>
      <w:r w:rsidRPr="00175CA8">
        <w:rPr>
          <w:rFonts w:ascii="Times New Roman" w:hAnsi="Times New Roman"/>
        </w:rPr>
        <w:br/>
        <w:t>w art. 17 ustawy z dnia 14  grudnia 2012 r. o odpadach (Dz. U. z 2018 r. poz. 992 z późn. zm.) lub samodzielnego zagospodarowania zgodnie z obowiązującymi przepisami i zasadą bliskości.</w:t>
      </w:r>
    </w:p>
    <w:p w:rsidR="0068752A" w:rsidRPr="00175CA8" w:rsidRDefault="0068752A" w:rsidP="0068752A">
      <w:pPr>
        <w:numPr>
          <w:ilvl w:val="0"/>
          <w:numId w:val="22"/>
        </w:numPr>
        <w:suppressAutoHyphens/>
        <w:autoSpaceDN w:val="0"/>
        <w:ind w:left="284" w:hanging="284"/>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zobowiązany jest do składania sprawozdań półrocznych sporządzonych zgodnie </w:t>
      </w:r>
      <w:r w:rsidRPr="00175CA8">
        <w:rPr>
          <w:rFonts w:ascii="Times New Roman" w:hAnsi="Times New Roman"/>
        </w:rPr>
        <w:br/>
        <w:t xml:space="preserve">z obowiązkiem wynikającym z art. 9n ustawy o utrzymaniu czystości i porządku w gminach, </w:t>
      </w:r>
      <w:r w:rsidRPr="00175CA8">
        <w:rPr>
          <w:rFonts w:ascii="Times New Roman" w:hAnsi="Times New Roman"/>
        </w:rPr>
        <w:br/>
        <w:t xml:space="preserve">w wersji papierowej i elektronicznej. Sprawozdania powinny być sporządzone na wzorach określonych w rozporządzeniu Ministra Środowiska z dnia 17 czerwca 2016 r. w sprawie wzorów sprawozdań o odebranych odpadach komunalnych, odebranych nieczystościach ciekłych oraz realizacji zadań z zakresu gospodarowania odpadami komunalnymi (Dz. U. z 2016 r. poz. 934), </w:t>
      </w:r>
      <w:r w:rsidRPr="00175CA8">
        <w:rPr>
          <w:rFonts w:ascii="Times New Roman" w:hAnsi="Times New Roman"/>
        </w:rPr>
        <w:br/>
        <w:t>a w przypadku zmiany rozporządzenia, zgodnie z obowiązującymi wzorami sprawozdań.</w:t>
      </w:r>
    </w:p>
    <w:p w:rsidR="0068752A" w:rsidRPr="00175CA8" w:rsidRDefault="0068752A" w:rsidP="0068752A">
      <w:pPr>
        <w:numPr>
          <w:ilvl w:val="0"/>
          <w:numId w:val="22"/>
        </w:numPr>
        <w:suppressAutoHyphens/>
        <w:autoSpaceDN w:val="0"/>
        <w:ind w:left="284" w:hanging="284"/>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zobowiązany jest do przekazywania </w:t>
      </w:r>
      <w:r w:rsidRPr="00175CA8">
        <w:rPr>
          <w:rFonts w:ascii="Times New Roman" w:hAnsi="Times New Roman"/>
          <w:b/>
        </w:rPr>
        <w:t>Zamawiającemu</w:t>
      </w:r>
      <w:r w:rsidRPr="00175CA8">
        <w:rPr>
          <w:rFonts w:ascii="Times New Roman" w:hAnsi="Times New Roman"/>
        </w:rPr>
        <w:t xml:space="preserve"> wszelkich niezbędnych informacji dotyczących odbierania odpadów w aptekach (przeterminowane leki), obiektach użyteczności publicznej (zużyte baterie), oraz innych informacji niezbędnych do właściwej realizacji zamówienia.</w:t>
      </w:r>
    </w:p>
    <w:p w:rsidR="0068752A" w:rsidRPr="00175CA8" w:rsidRDefault="0068752A" w:rsidP="0068752A">
      <w:pPr>
        <w:numPr>
          <w:ilvl w:val="0"/>
          <w:numId w:val="22"/>
        </w:numPr>
        <w:suppressAutoHyphens/>
        <w:autoSpaceDN w:val="0"/>
        <w:ind w:left="284" w:hanging="284"/>
        <w:contextualSpacing/>
        <w:jc w:val="both"/>
        <w:textAlignment w:val="baseline"/>
        <w:rPr>
          <w:rFonts w:ascii="Times New Roman" w:hAnsi="Times New Roman"/>
        </w:rPr>
      </w:pPr>
      <w:r w:rsidRPr="00175CA8">
        <w:rPr>
          <w:rFonts w:ascii="Times New Roman" w:hAnsi="Times New Roman"/>
          <w:b/>
        </w:rPr>
        <w:t>Wykonawca</w:t>
      </w:r>
      <w:r w:rsidRPr="00175CA8">
        <w:rPr>
          <w:rFonts w:ascii="Times New Roman" w:hAnsi="Times New Roman"/>
        </w:rPr>
        <w:t xml:space="preserve"> zobowiązany jest do prowadzenia i przekazywania </w:t>
      </w:r>
      <w:r w:rsidRPr="00175CA8">
        <w:rPr>
          <w:rFonts w:ascii="Times New Roman" w:hAnsi="Times New Roman"/>
          <w:b/>
        </w:rPr>
        <w:t>Zamawiającemu</w:t>
      </w:r>
      <w:r w:rsidRPr="00175CA8">
        <w:rPr>
          <w:rFonts w:ascii="Times New Roman" w:hAnsi="Times New Roman"/>
        </w:rPr>
        <w:t xml:space="preserve"> comiesięcznych raportów (raport będzie stanowić załącznik do protokołu wykonania usług stanowiący załącznik do umowy) </w:t>
      </w:r>
      <w:r w:rsidRPr="00175CA8">
        <w:rPr>
          <w:rFonts w:ascii="Times New Roman" w:hAnsi="Times New Roman"/>
        </w:rPr>
        <w:br/>
        <w:t xml:space="preserve">w wersji papierowej i elektronicznej (format ustalony z </w:t>
      </w:r>
      <w:r w:rsidRPr="00175CA8">
        <w:rPr>
          <w:rFonts w:ascii="Times New Roman" w:hAnsi="Times New Roman"/>
          <w:b/>
        </w:rPr>
        <w:t>Zamawiającym</w:t>
      </w:r>
      <w:r w:rsidRPr="00175CA8">
        <w:rPr>
          <w:rFonts w:ascii="Times New Roman" w:hAnsi="Times New Roman"/>
        </w:rPr>
        <w:t>) zawierający:</w:t>
      </w:r>
    </w:p>
    <w:p w:rsidR="0068752A" w:rsidRPr="00175CA8" w:rsidRDefault="0068752A" w:rsidP="0068752A">
      <w:pPr>
        <w:numPr>
          <w:ilvl w:val="1"/>
          <w:numId w:val="22"/>
        </w:numPr>
        <w:suppressAutoHyphens/>
        <w:autoSpaceDN w:val="0"/>
        <w:ind w:left="851" w:hanging="284"/>
        <w:contextualSpacing/>
        <w:jc w:val="both"/>
        <w:textAlignment w:val="baseline"/>
        <w:rPr>
          <w:rFonts w:ascii="Times New Roman" w:hAnsi="Times New Roman"/>
        </w:rPr>
      </w:pPr>
      <w:r w:rsidRPr="00175CA8">
        <w:rPr>
          <w:rFonts w:ascii="Times New Roman" w:hAnsi="Times New Roman"/>
        </w:rPr>
        <w:t>informację o zmianach w ilości i rodzaju pojemników,</w:t>
      </w:r>
    </w:p>
    <w:p w:rsidR="0068752A" w:rsidRPr="00175CA8" w:rsidRDefault="0068752A" w:rsidP="0068752A">
      <w:pPr>
        <w:numPr>
          <w:ilvl w:val="1"/>
          <w:numId w:val="22"/>
        </w:numPr>
        <w:suppressAutoHyphens/>
        <w:autoSpaceDN w:val="0"/>
        <w:ind w:left="851" w:hanging="284"/>
        <w:contextualSpacing/>
        <w:jc w:val="both"/>
        <w:textAlignment w:val="baseline"/>
        <w:rPr>
          <w:rFonts w:ascii="Times New Roman" w:hAnsi="Times New Roman"/>
        </w:rPr>
      </w:pPr>
      <w:r w:rsidRPr="00175CA8">
        <w:rPr>
          <w:rFonts w:ascii="Times New Roman" w:hAnsi="Times New Roman"/>
        </w:rPr>
        <w:lastRenderedPageBreak/>
        <w:t>informację o nieruchomościach, dla których ustalona częstotliwość odbioru odpadów jest niewystarczająca,</w:t>
      </w:r>
    </w:p>
    <w:p w:rsidR="0068752A" w:rsidRPr="00175CA8" w:rsidRDefault="0068752A" w:rsidP="0068752A">
      <w:pPr>
        <w:numPr>
          <w:ilvl w:val="1"/>
          <w:numId w:val="22"/>
        </w:numPr>
        <w:suppressAutoHyphens/>
        <w:autoSpaceDN w:val="0"/>
        <w:ind w:left="851" w:hanging="284"/>
        <w:contextualSpacing/>
        <w:jc w:val="both"/>
        <w:textAlignment w:val="baseline"/>
        <w:rPr>
          <w:rFonts w:ascii="Times New Roman" w:hAnsi="Times New Roman"/>
        </w:rPr>
      </w:pPr>
      <w:r w:rsidRPr="00175CA8">
        <w:rPr>
          <w:rFonts w:ascii="Times New Roman" w:hAnsi="Times New Roman"/>
        </w:rPr>
        <w:t>informację o przeprowadzonych zabiegach mycia, czyszczenia i dezynfekcji pojemników obejmującą adres nieruchomości lub miejsc gromadzenia odpadów, datę wykonania usługi, ilość pojemników podanych myciu, czyszczeniu i dezynfekcji,</w:t>
      </w:r>
    </w:p>
    <w:p w:rsidR="0068752A" w:rsidRPr="00175CA8" w:rsidRDefault="0068752A" w:rsidP="0068752A">
      <w:pPr>
        <w:numPr>
          <w:ilvl w:val="1"/>
          <w:numId w:val="22"/>
        </w:numPr>
        <w:suppressAutoHyphens/>
        <w:autoSpaceDN w:val="0"/>
        <w:spacing w:after="0"/>
        <w:ind w:left="851" w:hanging="284"/>
        <w:contextualSpacing/>
        <w:jc w:val="both"/>
        <w:textAlignment w:val="baseline"/>
        <w:rPr>
          <w:rFonts w:ascii="Times New Roman" w:hAnsi="Times New Roman"/>
        </w:rPr>
      </w:pPr>
      <w:r w:rsidRPr="00175CA8">
        <w:rPr>
          <w:rFonts w:ascii="Times New Roman" w:hAnsi="Times New Roman"/>
        </w:rPr>
        <w:t>informację o wykonanych naprawach, konserwacji pojemników i dokonanych wymianach pojemników,</w:t>
      </w:r>
    </w:p>
    <w:p w:rsidR="0068752A" w:rsidRPr="00175CA8" w:rsidRDefault="0068752A" w:rsidP="0068752A">
      <w:pPr>
        <w:numPr>
          <w:ilvl w:val="1"/>
          <w:numId w:val="22"/>
        </w:numPr>
        <w:suppressAutoHyphens/>
        <w:autoSpaceDN w:val="0"/>
        <w:spacing w:after="0"/>
        <w:ind w:left="851" w:hanging="284"/>
        <w:contextualSpacing/>
        <w:jc w:val="both"/>
        <w:textAlignment w:val="baseline"/>
        <w:rPr>
          <w:rFonts w:ascii="Times New Roman" w:hAnsi="Times New Roman"/>
        </w:rPr>
      </w:pPr>
      <w:r w:rsidRPr="00175CA8">
        <w:rPr>
          <w:rFonts w:ascii="Times New Roman" w:hAnsi="Times New Roman"/>
        </w:rPr>
        <w:t>dokumenty, o których mowa w § 3 ust. 6 pkt. 5</w:t>
      </w:r>
    </w:p>
    <w:p w:rsidR="0068752A" w:rsidRPr="00175CA8" w:rsidRDefault="0068752A" w:rsidP="0068752A">
      <w:pPr>
        <w:spacing w:after="0"/>
        <w:jc w:val="both"/>
        <w:rPr>
          <w:rFonts w:ascii="Times New Roman" w:hAnsi="Times New Roman"/>
        </w:rPr>
      </w:pPr>
      <w:r w:rsidRPr="00175CA8">
        <w:rPr>
          <w:rFonts w:ascii="Times New Roman" w:hAnsi="Times New Roman"/>
        </w:rPr>
        <w:t xml:space="preserve">   6) </w:t>
      </w:r>
      <w:r w:rsidRPr="00175CA8">
        <w:rPr>
          <w:rFonts w:ascii="Times New Roman" w:hAnsi="Times New Roman"/>
          <w:b/>
        </w:rPr>
        <w:t>Wykonawca</w:t>
      </w:r>
      <w:r w:rsidRPr="00175CA8">
        <w:rPr>
          <w:rFonts w:ascii="Times New Roman" w:hAnsi="Times New Roman"/>
        </w:rPr>
        <w:t xml:space="preserve"> raz w miesiącu, jeżeli nastąpiły zmiany w ilości pojemników przekaże  </w:t>
      </w:r>
    </w:p>
    <w:p w:rsidR="0068752A" w:rsidRPr="00CF4622" w:rsidRDefault="0068752A" w:rsidP="00CF4622">
      <w:pPr>
        <w:spacing w:after="0"/>
        <w:jc w:val="both"/>
        <w:rPr>
          <w:rFonts w:ascii="Times New Roman" w:hAnsi="Times New Roman"/>
        </w:rPr>
      </w:pPr>
      <w:r w:rsidRPr="00175CA8">
        <w:rPr>
          <w:rFonts w:ascii="Times New Roman" w:hAnsi="Times New Roman"/>
          <w:b/>
        </w:rPr>
        <w:t xml:space="preserve">        Zamawiającemu</w:t>
      </w:r>
      <w:r w:rsidRPr="00175CA8">
        <w:rPr>
          <w:rFonts w:ascii="Times New Roman" w:hAnsi="Times New Roman"/>
        </w:rPr>
        <w:t xml:space="preserve"> elektroniczne aktualne zestawieni wszystkich pojemników.</w:t>
      </w:r>
      <w:r w:rsidRPr="00175CA8">
        <w:rPr>
          <w:rFonts w:ascii="Times New Roman" w:hAnsi="Times New Roman"/>
          <w:b/>
        </w:rPr>
        <w:t xml:space="preserve">           </w:t>
      </w:r>
    </w:p>
    <w:p w:rsidR="00CB0FE0" w:rsidRPr="00F2201E" w:rsidRDefault="00CB0FE0" w:rsidP="00CB0FE0">
      <w:pPr>
        <w:autoSpaceDE w:val="0"/>
        <w:autoSpaceDN w:val="0"/>
        <w:adjustRightInd w:val="0"/>
        <w:spacing w:after="0" w:line="240" w:lineRule="auto"/>
        <w:ind w:left="1416"/>
        <w:rPr>
          <w:rFonts w:ascii="Times New Roman" w:hAnsi="Times New Roman" w:cs="Times New Roman"/>
          <w:sz w:val="12"/>
          <w:szCs w:val="12"/>
        </w:rPr>
      </w:pPr>
    </w:p>
    <w:p w:rsidR="008C6BCF" w:rsidRPr="00A604C8" w:rsidRDefault="00A604C8" w:rsidP="00381C5B">
      <w:pPr>
        <w:shd w:val="clear" w:color="auto" w:fill="D9D9D9" w:themeFill="background1" w:themeFillShade="D9"/>
        <w:spacing w:after="0"/>
        <w:jc w:val="center"/>
        <w:rPr>
          <w:rFonts w:ascii="Times New Roman" w:hAnsi="Times New Roman" w:cs="Times New Roman"/>
          <w:b/>
          <w:sz w:val="24"/>
          <w:szCs w:val="24"/>
        </w:rPr>
      </w:pPr>
      <w:r>
        <w:rPr>
          <w:rFonts w:ascii="Times New Roman" w:hAnsi="Times New Roman" w:cs="Times New Roman"/>
          <w:b/>
          <w:sz w:val="24"/>
          <w:szCs w:val="24"/>
        </w:rPr>
        <w:t>§</w:t>
      </w:r>
      <w:r w:rsidR="00381C5B">
        <w:rPr>
          <w:rFonts w:ascii="Times New Roman" w:hAnsi="Times New Roman" w:cs="Times New Roman"/>
          <w:b/>
          <w:sz w:val="24"/>
          <w:szCs w:val="24"/>
        </w:rPr>
        <w:t xml:space="preserve"> </w:t>
      </w:r>
      <w:r>
        <w:rPr>
          <w:rFonts w:ascii="Times New Roman" w:hAnsi="Times New Roman" w:cs="Times New Roman"/>
          <w:b/>
          <w:sz w:val="24"/>
          <w:szCs w:val="24"/>
        </w:rPr>
        <w:t xml:space="preserve">4. </w:t>
      </w:r>
      <w:r w:rsidR="009715C9" w:rsidRPr="00A604C8">
        <w:rPr>
          <w:rFonts w:ascii="Times New Roman" w:hAnsi="Times New Roman" w:cs="Times New Roman"/>
          <w:b/>
          <w:sz w:val="24"/>
          <w:szCs w:val="24"/>
        </w:rPr>
        <w:t>ZAMÓWIENIA CZĘŚCIOWE I OFERTA WARIANTOWA</w:t>
      </w:r>
    </w:p>
    <w:p w:rsidR="00CB0FE0" w:rsidRDefault="00CB0FE0" w:rsidP="00712261">
      <w:pPr>
        <w:pStyle w:val="Akapitzlist"/>
        <w:numPr>
          <w:ilvl w:val="0"/>
          <w:numId w:val="1"/>
        </w:numPr>
        <w:spacing w:after="0" w:line="240" w:lineRule="auto"/>
        <w:ind w:left="284" w:hanging="284"/>
        <w:jc w:val="both"/>
        <w:rPr>
          <w:rFonts w:ascii="Times New Roman" w:hAnsi="Times New Roman" w:cs="Times New Roman"/>
          <w:sz w:val="24"/>
          <w:szCs w:val="24"/>
        </w:rPr>
      </w:pPr>
      <w:r w:rsidRPr="00DA49C0">
        <w:rPr>
          <w:rFonts w:ascii="Times New Roman" w:hAnsi="Times New Roman" w:cs="Times New Roman"/>
          <w:sz w:val="24"/>
          <w:szCs w:val="24"/>
        </w:rPr>
        <w:t>Zamawiający nie dopuszcza składania ofert częściowych.</w:t>
      </w:r>
    </w:p>
    <w:p w:rsidR="00F2201E" w:rsidRPr="00712261" w:rsidRDefault="00CB0FE0" w:rsidP="00712261">
      <w:pPr>
        <w:pStyle w:val="Akapitzlist"/>
        <w:numPr>
          <w:ilvl w:val="0"/>
          <w:numId w:val="1"/>
        </w:numPr>
        <w:spacing w:line="240" w:lineRule="auto"/>
        <w:ind w:left="284" w:hanging="284"/>
        <w:jc w:val="both"/>
        <w:rPr>
          <w:rFonts w:ascii="Times New Roman" w:hAnsi="Times New Roman" w:cs="Times New Roman"/>
          <w:sz w:val="24"/>
          <w:szCs w:val="24"/>
        </w:rPr>
      </w:pPr>
      <w:r w:rsidRPr="00DA49C0">
        <w:rPr>
          <w:rFonts w:ascii="Times New Roman" w:hAnsi="Times New Roman" w:cs="Times New Roman"/>
          <w:sz w:val="24"/>
          <w:szCs w:val="24"/>
        </w:rPr>
        <w:t>Zamawiający nie dopuszcza składania ofert wariantowych.</w:t>
      </w:r>
    </w:p>
    <w:p w:rsidR="00381C5B" w:rsidRPr="00AD7D86" w:rsidRDefault="00A604C8" w:rsidP="00AD7D86">
      <w:pPr>
        <w:pStyle w:val="Nagwek1"/>
        <w:pBdr>
          <w:top w:val="single" w:sz="4" w:space="1" w:color="auto"/>
          <w:bottom w:val="single" w:sz="4" w:space="1" w:color="auto"/>
        </w:pBdr>
        <w:shd w:val="clear" w:color="auto" w:fill="F3F3F3"/>
        <w:spacing w:before="0"/>
        <w:ind w:left="284" w:hanging="284"/>
        <w:jc w:val="center"/>
        <w:rPr>
          <w:rFonts w:ascii="Times New Roman" w:hAnsi="Times New Roman"/>
          <w:szCs w:val="24"/>
          <w:u w:val="none"/>
        </w:rPr>
      </w:pPr>
      <w:r w:rsidRPr="00AD7D86">
        <w:rPr>
          <w:rFonts w:ascii="Times New Roman" w:hAnsi="Times New Roman"/>
          <w:szCs w:val="24"/>
          <w:u w:val="none"/>
        </w:rPr>
        <w:t>§</w:t>
      </w:r>
      <w:r w:rsidR="00381C5B" w:rsidRPr="00AD7D86">
        <w:rPr>
          <w:rFonts w:ascii="Times New Roman" w:hAnsi="Times New Roman"/>
          <w:szCs w:val="24"/>
          <w:u w:val="none"/>
        </w:rPr>
        <w:t xml:space="preserve"> </w:t>
      </w:r>
      <w:r w:rsidRPr="00AD7D86">
        <w:rPr>
          <w:rFonts w:ascii="Times New Roman" w:hAnsi="Times New Roman"/>
          <w:szCs w:val="24"/>
          <w:u w:val="none"/>
        </w:rPr>
        <w:t xml:space="preserve">5. </w:t>
      </w:r>
      <w:r w:rsidR="00381C5B" w:rsidRPr="00AD7D86">
        <w:rPr>
          <w:rFonts w:ascii="Times New Roman" w:hAnsi="Times New Roman"/>
          <w:szCs w:val="24"/>
          <w:u w:val="none"/>
        </w:rPr>
        <w:t>INFORMACJA O PRZEWIDYWANYCH ZAMÓWIENIACH, O KTÓRYCH MOWA W ART. 67 UST. 1 PKT 6</w:t>
      </w:r>
    </w:p>
    <w:p w:rsidR="00CB0FE0" w:rsidRPr="00A604C8" w:rsidRDefault="00CB0FE0" w:rsidP="00381C5B">
      <w:pPr>
        <w:shd w:val="clear" w:color="auto" w:fill="D9D9D9" w:themeFill="background1" w:themeFillShade="D9"/>
        <w:spacing w:after="0"/>
        <w:jc w:val="center"/>
        <w:rPr>
          <w:rFonts w:ascii="Times New Roman" w:hAnsi="Times New Roman" w:cs="Times New Roman"/>
          <w:b/>
          <w:sz w:val="24"/>
          <w:szCs w:val="24"/>
        </w:rPr>
      </w:pPr>
    </w:p>
    <w:p w:rsidR="000019D3" w:rsidRPr="000019D3" w:rsidRDefault="000019D3" w:rsidP="000019D3">
      <w:pPr>
        <w:pStyle w:val="Tekstpodstawowywcity2"/>
        <w:spacing w:line="240" w:lineRule="auto"/>
        <w:ind w:left="0"/>
        <w:jc w:val="both"/>
        <w:outlineLvl w:val="0"/>
        <w:rPr>
          <w:rFonts w:ascii="Times New Roman" w:hAnsi="Times New Roman" w:cs="Times New Roman"/>
          <w:sz w:val="24"/>
          <w:szCs w:val="24"/>
        </w:rPr>
      </w:pPr>
      <w:r w:rsidRPr="000019D3">
        <w:rPr>
          <w:rFonts w:ascii="Times New Roman" w:hAnsi="Times New Roman" w:cs="Times New Roman"/>
          <w:sz w:val="24"/>
          <w:szCs w:val="24"/>
        </w:rPr>
        <w:t>Zamawiający przewiduje udzielania zamówienia polegającego na powtórzeniu</w:t>
      </w:r>
      <w:r>
        <w:rPr>
          <w:rFonts w:ascii="Times New Roman" w:hAnsi="Times New Roman" w:cs="Times New Roman"/>
          <w:sz w:val="24"/>
          <w:szCs w:val="24"/>
        </w:rPr>
        <w:t xml:space="preserve"> </w:t>
      </w:r>
      <w:r w:rsidRPr="000019D3">
        <w:rPr>
          <w:rFonts w:ascii="Times New Roman" w:hAnsi="Times New Roman" w:cs="Times New Roman"/>
          <w:sz w:val="24"/>
          <w:szCs w:val="24"/>
        </w:rPr>
        <w:t>podobnych  usług na zasadach określonych w art. 67 ust. 1 pkt 6 Ustawy.</w:t>
      </w:r>
    </w:p>
    <w:p w:rsidR="00CB0FE0" w:rsidRPr="00084719" w:rsidRDefault="00CB0FE0" w:rsidP="003D737A">
      <w:pPr>
        <w:pStyle w:val="Akapitzlist"/>
        <w:autoSpaceDE w:val="0"/>
        <w:autoSpaceDN w:val="0"/>
        <w:adjustRightInd w:val="0"/>
        <w:spacing w:after="0" w:line="240" w:lineRule="auto"/>
        <w:ind w:left="426"/>
        <w:jc w:val="both"/>
        <w:rPr>
          <w:rFonts w:ascii="Times New Roman" w:hAnsi="Times New Roman" w:cs="Times New Roman"/>
          <w:sz w:val="12"/>
          <w:szCs w:val="12"/>
        </w:rPr>
      </w:pPr>
    </w:p>
    <w:p w:rsidR="00CB0FE0" w:rsidRPr="00A604C8" w:rsidRDefault="00A604C8" w:rsidP="00381C5B">
      <w:pPr>
        <w:shd w:val="clear" w:color="auto" w:fill="D9D9D9" w:themeFill="background1" w:themeFillShade="D9"/>
        <w:spacing w:after="0"/>
        <w:jc w:val="center"/>
        <w:rPr>
          <w:rFonts w:ascii="Times New Roman" w:hAnsi="Times New Roman" w:cs="Times New Roman"/>
          <w:b/>
          <w:sz w:val="24"/>
          <w:szCs w:val="24"/>
        </w:rPr>
      </w:pPr>
      <w:r>
        <w:rPr>
          <w:rFonts w:ascii="Times New Roman" w:hAnsi="Times New Roman" w:cs="Times New Roman"/>
          <w:b/>
          <w:sz w:val="24"/>
          <w:szCs w:val="24"/>
        </w:rPr>
        <w:t>§</w:t>
      </w:r>
      <w:r w:rsidR="00381C5B">
        <w:rPr>
          <w:rFonts w:ascii="Times New Roman" w:hAnsi="Times New Roman" w:cs="Times New Roman"/>
          <w:b/>
          <w:sz w:val="24"/>
          <w:szCs w:val="24"/>
        </w:rPr>
        <w:t xml:space="preserve"> </w:t>
      </w:r>
      <w:r>
        <w:rPr>
          <w:rFonts w:ascii="Times New Roman" w:hAnsi="Times New Roman" w:cs="Times New Roman"/>
          <w:b/>
          <w:sz w:val="24"/>
          <w:szCs w:val="24"/>
        </w:rPr>
        <w:t xml:space="preserve">6. </w:t>
      </w:r>
      <w:r w:rsidR="009715C9" w:rsidRPr="00A604C8">
        <w:rPr>
          <w:rFonts w:ascii="Times New Roman" w:hAnsi="Times New Roman" w:cs="Times New Roman"/>
          <w:b/>
          <w:sz w:val="24"/>
          <w:szCs w:val="24"/>
        </w:rPr>
        <w:t>TERMIN WYKONANIA ZAMÓWIENIA</w:t>
      </w:r>
    </w:p>
    <w:p w:rsidR="00FC0547" w:rsidRDefault="00CB0FE0" w:rsidP="00DA49C0">
      <w:pPr>
        <w:spacing w:after="0" w:line="240" w:lineRule="auto"/>
        <w:ind w:left="-24"/>
        <w:jc w:val="both"/>
        <w:rPr>
          <w:rFonts w:ascii="Times New Roman" w:hAnsi="Times New Roman" w:cs="Times New Roman"/>
          <w:b/>
          <w:bCs/>
          <w:sz w:val="24"/>
          <w:szCs w:val="24"/>
        </w:rPr>
      </w:pPr>
      <w:r w:rsidRPr="00DA49C0">
        <w:rPr>
          <w:rFonts w:ascii="Times New Roman" w:hAnsi="Times New Roman" w:cs="Times New Roman"/>
          <w:sz w:val="24"/>
          <w:szCs w:val="24"/>
        </w:rPr>
        <w:t xml:space="preserve">Wymagany termin realizacji przedmiotu zamówienia: </w:t>
      </w:r>
      <w:r w:rsidR="00731A85" w:rsidRPr="00DA49C0">
        <w:rPr>
          <w:rFonts w:ascii="Times New Roman" w:hAnsi="Times New Roman" w:cs="Times New Roman"/>
          <w:b/>
          <w:bCs/>
          <w:sz w:val="24"/>
          <w:szCs w:val="24"/>
        </w:rPr>
        <w:t>od dnia 01 stycznia</w:t>
      </w:r>
      <w:r w:rsidR="005C7EDA" w:rsidRPr="00DA49C0">
        <w:rPr>
          <w:rFonts w:ascii="Times New Roman" w:hAnsi="Times New Roman" w:cs="Times New Roman"/>
          <w:b/>
          <w:bCs/>
          <w:sz w:val="24"/>
          <w:szCs w:val="24"/>
        </w:rPr>
        <w:t xml:space="preserve"> 201</w:t>
      </w:r>
      <w:r w:rsidR="00227274">
        <w:rPr>
          <w:rFonts w:ascii="Times New Roman" w:hAnsi="Times New Roman" w:cs="Times New Roman"/>
          <w:b/>
          <w:bCs/>
          <w:sz w:val="24"/>
          <w:szCs w:val="24"/>
        </w:rPr>
        <w:t>9</w:t>
      </w:r>
      <w:r w:rsidR="005C7EDA" w:rsidRPr="00DA49C0">
        <w:rPr>
          <w:rFonts w:ascii="Times New Roman" w:hAnsi="Times New Roman" w:cs="Times New Roman"/>
          <w:b/>
          <w:bCs/>
          <w:sz w:val="24"/>
          <w:szCs w:val="24"/>
        </w:rPr>
        <w:t xml:space="preserve"> r. do dnia </w:t>
      </w:r>
      <w:r w:rsidR="00A02239">
        <w:rPr>
          <w:rFonts w:ascii="Times New Roman" w:hAnsi="Times New Roman" w:cs="Times New Roman"/>
          <w:b/>
          <w:bCs/>
          <w:sz w:val="24"/>
          <w:szCs w:val="24"/>
        </w:rPr>
        <w:t xml:space="preserve">              </w:t>
      </w:r>
      <w:r w:rsidR="005C7EDA" w:rsidRPr="00DA49C0">
        <w:rPr>
          <w:rFonts w:ascii="Times New Roman" w:hAnsi="Times New Roman" w:cs="Times New Roman"/>
          <w:b/>
          <w:bCs/>
          <w:sz w:val="24"/>
          <w:szCs w:val="24"/>
        </w:rPr>
        <w:t>3</w:t>
      </w:r>
      <w:r w:rsidR="00FC0547" w:rsidRPr="00DA49C0">
        <w:rPr>
          <w:rFonts w:ascii="Times New Roman" w:hAnsi="Times New Roman" w:cs="Times New Roman"/>
          <w:b/>
          <w:bCs/>
          <w:sz w:val="24"/>
          <w:szCs w:val="24"/>
        </w:rPr>
        <w:t>1 grudnia 201</w:t>
      </w:r>
      <w:r w:rsidR="00227274">
        <w:rPr>
          <w:rFonts w:ascii="Times New Roman" w:hAnsi="Times New Roman" w:cs="Times New Roman"/>
          <w:b/>
          <w:bCs/>
          <w:sz w:val="24"/>
          <w:szCs w:val="24"/>
        </w:rPr>
        <w:t>9</w:t>
      </w:r>
      <w:r w:rsidRPr="00DA49C0">
        <w:rPr>
          <w:rFonts w:ascii="Times New Roman" w:hAnsi="Times New Roman" w:cs="Times New Roman"/>
          <w:b/>
          <w:bCs/>
          <w:sz w:val="24"/>
          <w:szCs w:val="24"/>
        </w:rPr>
        <w:t xml:space="preserve"> r.</w:t>
      </w:r>
    </w:p>
    <w:p w:rsidR="00DA49C0" w:rsidRPr="00DA49C0" w:rsidRDefault="00DA49C0" w:rsidP="00DA49C0">
      <w:pPr>
        <w:spacing w:after="0" w:line="240" w:lineRule="auto"/>
        <w:ind w:left="-24"/>
        <w:jc w:val="both"/>
        <w:rPr>
          <w:rFonts w:ascii="Times New Roman" w:hAnsi="Times New Roman" w:cs="Times New Roman"/>
          <w:b/>
          <w:bCs/>
          <w:sz w:val="12"/>
          <w:szCs w:val="12"/>
        </w:rPr>
      </w:pPr>
    </w:p>
    <w:p w:rsidR="00CB0FE0" w:rsidRPr="00A604C8" w:rsidRDefault="00A604C8" w:rsidP="00AD7D86">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§7. </w:t>
      </w:r>
      <w:r w:rsidR="009715C9" w:rsidRPr="00A604C8">
        <w:rPr>
          <w:rFonts w:ascii="Times New Roman" w:hAnsi="Times New Roman" w:cs="Times New Roman"/>
          <w:b/>
          <w:sz w:val="24"/>
          <w:szCs w:val="24"/>
        </w:rPr>
        <w:t>WARUNKI UDZIAŁU W POSTĘPOWANIU</w:t>
      </w:r>
    </w:p>
    <w:p w:rsidR="00605D86" w:rsidRPr="00605D86" w:rsidRDefault="00605D86" w:rsidP="00712261">
      <w:pPr>
        <w:pStyle w:val="Akapitzlist"/>
        <w:numPr>
          <w:ilvl w:val="1"/>
          <w:numId w:val="25"/>
        </w:numPr>
        <w:tabs>
          <w:tab w:val="left" w:pos="284"/>
        </w:tabs>
        <w:spacing w:after="0" w:line="240" w:lineRule="auto"/>
        <w:jc w:val="both"/>
        <w:rPr>
          <w:rFonts w:ascii="Times New Roman" w:hAnsi="Times New Roman" w:cs="Times New Roman"/>
          <w:sz w:val="24"/>
          <w:szCs w:val="24"/>
        </w:rPr>
      </w:pPr>
      <w:r w:rsidRPr="00605D86">
        <w:rPr>
          <w:rFonts w:ascii="Times New Roman" w:hAnsi="Times New Roman" w:cs="Times New Roman"/>
          <w:sz w:val="24"/>
          <w:szCs w:val="24"/>
        </w:rPr>
        <w:t>O udzielenie zamówienia mogą ubiegać się wykonawcy, którzy:</w:t>
      </w:r>
    </w:p>
    <w:p w:rsidR="00605D86" w:rsidRPr="00605D86" w:rsidRDefault="00605D86" w:rsidP="00DA49C0">
      <w:pPr>
        <w:numPr>
          <w:ilvl w:val="0"/>
          <w:numId w:val="24"/>
        </w:numPr>
        <w:spacing w:after="0" w:line="240" w:lineRule="auto"/>
        <w:ind w:left="709" w:hanging="283"/>
        <w:jc w:val="both"/>
        <w:rPr>
          <w:rFonts w:ascii="Times New Roman" w:hAnsi="Times New Roman" w:cs="Times New Roman"/>
          <w:sz w:val="24"/>
          <w:szCs w:val="24"/>
        </w:rPr>
      </w:pPr>
      <w:r w:rsidRPr="00605D86">
        <w:rPr>
          <w:rFonts w:ascii="Times New Roman" w:hAnsi="Times New Roman" w:cs="Times New Roman"/>
          <w:sz w:val="24"/>
          <w:szCs w:val="24"/>
        </w:rPr>
        <w:t>Nie podlegają wykluczeniu,</w:t>
      </w:r>
    </w:p>
    <w:p w:rsidR="00F2201E" w:rsidRPr="00F2201E" w:rsidRDefault="00605D86" w:rsidP="00DA49C0">
      <w:pPr>
        <w:numPr>
          <w:ilvl w:val="0"/>
          <w:numId w:val="24"/>
        </w:numPr>
        <w:spacing w:after="0" w:line="240" w:lineRule="auto"/>
        <w:ind w:left="709" w:hanging="283"/>
        <w:jc w:val="both"/>
        <w:rPr>
          <w:rFonts w:ascii="Times New Roman" w:hAnsi="Times New Roman" w:cs="Times New Roman"/>
          <w:sz w:val="24"/>
          <w:szCs w:val="24"/>
        </w:rPr>
      </w:pPr>
      <w:r w:rsidRPr="00605D86">
        <w:rPr>
          <w:rFonts w:ascii="Times New Roman" w:hAnsi="Times New Roman" w:cs="Times New Roman"/>
          <w:sz w:val="24"/>
          <w:szCs w:val="24"/>
        </w:rPr>
        <w:t>Spełniają warunki udziału w postępowaniu, które zostały określone p</w:t>
      </w:r>
      <w:r>
        <w:rPr>
          <w:rFonts w:ascii="Times New Roman" w:hAnsi="Times New Roman" w:cs="Times New Roman"/>
          <w:sz w:val="24"/>
          <w:szCs w:val="24"/>
        </w:rPr>
        <w:t xml:space="preserve">rzez Zamawiającego w ogłoszeniu </w:t>
      </w:r>
      <w:r w:rsidRPr="00605D86">
        <w:rPr>
          <w:rFonts w:ascii="Times New Roman" w:hAnsi="Times New Roman" w:cs="Times New Roman"/>
          <w:sz w:val="24"/>
          <w:szCs w:val="24"/>
        </w:rPr>
        <w:t>o zamówieniu oraz w Specyfikacji Istotnych Warunków Zamówienia.</w:t>
      </w:r>
    </w:p>
    <w:p w:rsidR="00F2201E" w:rsidRPr="00F2201E" w:rsidRDefault="00605D86" w:rsidP="00DA49C0">
      <w:pPr>
        <w:pStyle w:val="Akapitzlist"/>
        <w:numPr>
          <w:ilvl w:val="1"/>
          <w:numId w:val="25"/>
        </w:numPr>
        <w:tabs>
          <w:tab w:val="left" w:pos="284"/>
        </w:tabs>
        <w:spacing w:after="0" w:line="240" w:lineRule="auto"/>
        <w:jc w:val="both"/>
        <w:rPr>
          <w:rFonts w:ascii="Times New Roman" w:hAnsi="Times New Roman" w:cs="Times New Roman"/>
          <w:sz w:val="24"/>
          <w:szCs w:val="24"/>
        </w:rPr>
      </w:pPr>
      <w:r w:rsidRPr="00605D86">
        <w:rPr>
          <w:rFonts w:ascii="Times New Roman" w:hAnsi="Times New Roman" w:cs="Times New Roman"/>
          <w:sz w:val="24"/>
          <w:szCs w:val="24"/>
        </w:rPr>
        <w:t>O udzielen</w:t>
      </w:r>
      <w:r>
        <w:rPr>
          <w:rFonts w:ascii="Times New Roman" w:hAnsi="Times New Roman" w:cs="Times New Roman"/>
          <w:sz w:val="24"/>
          <w:szCs w:val="24"/>
        </w:rPr>
        <w:t>ie zamówienia mogą ubiegać się W</w:t>
      </w:r>
      <w:r w:rsidRPr="00605D86">
        <w:rPr>
          <w:rFonts w:ascii="Times New Roman" w:hAnsi="Times New Roman" w:cs="Times New Roman"/>
          <w:sz w:val="24"/>
          <w:szCs w:val="24"/>
        </w:rPr>
        <w:t>ykonawcy, którzy spełniają warunki udziału w postępowaniu w zakresie:</w:t>
      </w:r>
    </w:p>
    <w:p w:rsidR="00605D86" w:rsidRPr="00605D86" w:rsidRDefault="00605D86" w:rsidP="00DA49C0">
      <w:pPr>
        <w:numPr>
          <w:ilvl w:val="0"/>
          <w:numId w:val="26"/>
        </w:numPr>
        <w:spacing w:after="0" w:line="240" w:lineRule="auto"/>
        <w:ind w:left="709" w:hanging="283"/>
        <w:jc w:val="both"/>
        <w:rPr>
          <w:rFonts w:ascii="Times New Roman" w:hAnsi="Times New Roman" w:cs="Times New Roman"/>
          <w:b/>
          <w:sz w:val="24"/>
          <w:szCs w:val="24"/>
        </w:rPr>
      </w:pPr>
      <w:r w:rsidRPr="00605D86">
        <w:rPr>
          <w:rFonts w:ascii="Times New Roman" w:hAnsi="Times New Roman" w:cs="Times New Roman"/>
          <w:b/>
          <w:sz w:val="24"/>
          <w:szCs w:val="24"/>
        </w:rPr>
        <w:t xml:space="preserve">Posiadania uprawnień do prowadzenia określonej działalności zawodowej </w:t>
      </w:r>
    </w:p>
    <w:p w:rsidR="00FE4E80" w:rsidRPr="00605D86" w:rsidRDefault="00605D86" w:rsidP="00DA49C0">
      <w:pPr>
        <w:spacing w:after="0" w:line="240" w:lineRule="auto"/>
        <w:ind w:left="709"/>
        <w:jc w:val="both"/>
        <w:rPr>
          <w:rFonts w:ascii="Arial Narrow" w:hAnsi="Arial Narrow"/>
          <w:sz w:val="21"/>
          <w:szCs w:val="21"/>
        </w:rPr>
      </w:pPr>
      <w:r>
        <w:rPr>
          <w:rFonts w:ascii="Times New Roman" w:hAnsi="Times New Roman" w:cs="Times New Roman"/>
          <w:sz w:val="24"/>
          <w:szCs w:val="24"/>
        </w:rPr>
        <w:t>W</w:t>
      </w:r>
      <w:r w:rsidR="00FE4E80" w:rsidRPr="00605D86">
        <w:rPr>
          <w:rFonts w:ascii="Times New Roman" w:hAnsi="Times New Roman" w:cs="Times New Roman"/>
          <w:sz w:val="24"/>
          <w:szCs w:val="24"/>
        </w:rPr>
        <w:t>arunek zostanie uznany za spełniony</w:t>
      </w:r>
      <w:r w:rsidR="00FE4E80" w:rsidRPr="00605D86">
        <w:rPr>
          <w:rFonts w:ascii="Times New Roman" w:hAnsi="Times New Roman" w:cs="Times New Roman"/>
          <w:b/>
          <w:bCs/>
          <w:sz w:val="24"/>
          <w:szCs w:val="24"/>
        </w:rPr>
        <w:t xml:space="preserve"> </w:t>
      </w:r>
      <w:r w:rsidR="00FE4E80" w:rsidRPr="00605D86">
        <w:rPr>
          <w:rFonts w:ascii="Times New Roman" w:hAnsi="Times New Roman" w:cs="Times New Roman"/>
          <w:sz w:val="24"/>
          <w:szCs w:val="24"/>
        </w:rPr>
        <w:t>jeżeli Wykonawca posiada:</w:t>
      </w:r>
    </w:p>
    <w:p w:rsidR="00FE4E80" w:rsidRPr="00322F91" w:rsidRDefault="009A42AD" w:rsidP="00DA49C0">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a)</w:t>
      </w:r>
      <w:r w:rsidR="000024ED">
        <w:rPr>
          <w:rFonts w:ascii="Times New Roman" w:hAnsi="Times New Roman" w:cs="Times New Roman"/>
          <w:sz w:val="24"/>
          <w:szCs w:val="24"/>
        </w:rPr>
        <w:t xml:space="preserve"> </w:t>
      </w:r>
      <w:r w:rsidR="00FE4E80" w:rsidRPr="00322F91">
        <w:rPr>
          <w:rFonts w:ascii="Times New Roman" w:hAnsi="Times New Roman" w:cs="Times New Roman"/>
          <w:sz w:val="24"/>
          <w:szCs w:val="24"/>
        </w:rPr>
        <w:t>wpis do rejestru działalności regulowanej w zakresie odbierania odpadów komunalnych od właścicieli nieruchomości, prowadzoneg</w:t>
      </w:r>
      <w:r w:rsidR="00FC0547" w:rsidRPr="00322F91">
        <w:rPr>
          <w:rFonts w:ascii="Times New Roman" w:hAnsi="Times New Roman" w:cs="Times New Roman"/>
          <w:sz w:val="24"/>
          <w:szCs w:val="24"/>
        </w:rPr>
        <w:t>o przez Burmistrza Miasta Sławn</w:t>
      </w:r>
      <w:r w:rsidR="00FE4E80" w:rsidRPr="00322F91">
        <w:rPr>
          <w:rFonts w:ascii="Times New Roman" w:hAnsi="Times New Roman" w:cs="Times New Roman"/>
          <w:sz w:val="24"/>
          <w:szCs w:val="24"/>
        </w:rPr>
        <w:t>o, zgodnie z art. 9</w:t>
      </w:r>
      <w:r w:rsidR="00084719" w:rsidRPr="00322F91">
        <w:rPr>
          <w:rFonts w:ascii="Times New Roman" w:hAnsi="Times New Roman" w:cs="Times New Roman"/>
          <w:sz w:val="24"/>
          <w:szCs w:val="24"/>
        </w:rPr>
        <w:t xml:space="preserve"> </w:t>
      </w:r>
      <w:r w:rsidR="00FE4E80" w:rsidRPr="00322F91">
        <w:rPr>
          <w:rFonts w:ascii="Times New Roman" w:hAnsi="Times New Roman" w:cs="Times New Roman"/>
          <w:sz w:val="24"/>
          <w:szCs w:val="24"/>
        </w:rPr>
        <w:t>c ust</w:t>
      </w:r>
      <w:r w:rsidR="00084719" w:rsidRPr="00322F91">
        <w:rPr>
          <w:rFonts w:ascii="Times New Roman" w:hAnsi="Times New Roman" w:cs="Times New Roman"/>
          <w:sz w:val="24"/>
          <w:szCs w:val="24"/>
        </w:rPr>
        <w:t>awy z dnia 13 września 1996 r.</w:t>
      </w:r>
      <w:r w:rsidR="00FE4E80" w:rsidRPr="00322F91">
        <w:rPr>
          <w:rFonts w:ascii="Times New Roman" w:hAnsi="Times New Roman" w:cs="Times New Roman"/>
          <w:sz w:val="24"/>
          <w:szCs w:val="24"/>
        </w:rPr>
        <w:t xml:space="preserve"> o </w:t>
      </w:r>
      <w:r w:rsidR="00F10B24" w:rsidRPr="00322F91">
        <w:rPr>
          <w:rFonts w:ascii="Times New Roman" w:hAnsi="Times New Roman" w:cs="Times New Roman"/>
          <w:sz w:val="24"/>
          <w:szCs w:val="24"/>
        </w:rPr>
        <w:t>utrzymaniu czystości i porządku</w:t>
      </w:r>
      <w:r w:rsidR="00BB4FB8" w:rsidRPr="00322F91">
        <w:rPr>
          <w:rFonts w:ascii="Times New Roman" w:hAnsi="Times New Roman" w:cs="Times New Roman"/>
          <w:sz w:val="24"/>
          <w:szCs w:val="24"/>
        </w:rPr>
        <w:t xml:space="preserve"> </w:t>
      </w:r>
      <w:r w:rsidR="00A02239" w:rsidRPr="00322F91">
        <w:rPr>
          <w:rFonts w:ascii="Times New Roman" w:hAnsi="Times New Roman" w:cs="Times New Roman"/>
          <w:sz w:val="24"/>
          <w:szCs w:val="24"/>
        </w:rPr>
        <w:t xml:space="preserve">                      </w:t>
      </w:r>
      <w:r w:rsidR="00FE4E80" w:rsidRPr="00322F91">
        <w:rPr>
          <w:rFonts w:ascii="Times New Roman" w:hAnsi="Times New Roman" w:cs="Times New Roman"/>
          <w:sz w:val="24"/>
          <w:szCs w:val="24"/>
        </w:rPr>
        <w:t>w</w:t>
      </w:r>
      <w:r w:rsidR="00BB4FB8" w:rsidRPr="00322F91">
        <w:rPr>
          <w:rFonts w:ascii="Times New Roman" w:hAnsi="Times New Roman" w:cs="Times New Roman"/>
          <w:sz w:val="24"/>
          <w:szCs w:val="24"/>
        </w:rPr>
        <w:t xml:space="preserve"> </w:t>
      </w:r>
      <w:r w:rsidR="00FE4E80" w:rsidRPr="00322F91">
        <w:rPr>
          <w:rFonts w:ascii="Times New Roman" w:hAnsi="Times New Roman" w:cs="Times New Roman"/>
          <w:sz w:val="24"/>
          <w:szCs w:val="24"/>
        </w:rPr>
        <w:t>gminach (</w:t>
      </w:r>
      <w:r w:rsidR="00AD2739" w:rsidRPr="00322F91">
        <w:rPr>
          <w:rFonts w:ascii="Times New Roman" w:hAnsi="Times New Roman" w:cs="Times New Roman"/>
          <w:bCs/>
          <w:sz w:val="24"/>
          <w:szCs w:val="24"/>
        </w:rPr>
        <w:t>Dz.U.201</w:t>
      </w:r>
      <w:r w:rsidR="000024ED" w:rsidRPr="00322F91">
        <w:rPr>
          <w:rFonts w:ascii="Times New Roman" w:hAnsi="Times New Roman" w:cs="Times New Roman"/>
          <w:bCs/>
          <w:sz w:val="24"/>
          <w:szCs w:val="24"/>
        </w:rPr>
        <w:t>8</w:t>
      </w:r>
      <w:r w:rsidR="00AD2739" w:rsidRPr="00322F91">
        <w:rPr>
          <w:rFonts w:ascii="Times New Roman" w:hAnsi="Times New Roman" w:cs="Times New Roman"/>
          <w:bCs/>
          <w:sz w:val="24"/>
          <w:szCs w:val="24"/>
        </w:rPr>
        <w:t>.</w:t>
      </w:r>
      <w:r w:rsidR="000024ED" w:rsidRPr="00322F91">
        <w:rPr>
          <w:rFonts w:ascii="Times New Roman" w:hAnsi="Times New Roman" w:cs="Times New Roman"/>
          <w:bCs/>
          <w:sz w:val="24"/>
          <w:szCs w:val="24"/>
        </w:rPr>
        <w:t>1454</w:t>
      </w:r>
      <w:r w:rsidR="00FE4E80" w:rsidRPr="00322F91">
        <w:rPr>
          <w:rFonts w:ascii="Times New Roman" w:hAnsi="Times New Roman" w:cs="Times New Roman"/>
          <w:bCs/>
          <w:sz w:val="24"/>
          <w:szCs w:val="24"/>
        </w:rPr>
        <w:t xml:space="preserve"> j.t.</w:t>
      </w:r>
      <w:r w:rsidR="00FE4E80" w:rsidRPr="00322F91">
        <w:rPr>
          <w:rFonts w:ascii="Times New Roman" w:hAnsi="Times New Roman" w:cs="Times New Roman"/>
          <w:sz w:val="24"/>
          <w:szCs w:val="24"/>
        </w:rPr>
        <w:t xml:space="preserve"> z późn. zm.);</w:t>
      </w:r>
    </w:p>
    <w:p w:rsidR="00FE4E80" w:rsidRPr="00322F91" w:rsidRDefault="00FE4E80" w:rsidP="00DA49C0">
      <w:pPr>
        <w:autoSpaceDE w:val="0"/>
        <w:autoSpaceDN w:val="0"/>
        <w:adjustRightInd w:val="0"/>
        <w:spacing w:after="0" w:line="240" w:lineRule="auto"/>
        <w:ind w:left="709" w:hanging="283"/>
        <w:jc w:val="both"/>
        <w:rPr>
          <w:rFonts w:ascii="Times New Roman" w:hAnsi="Times New Roman" w:cs="Times New Roman"/>
          <w:sz w:val="24"/>
          <w:szCs w:val="24"/>
        </w:rPr>
      </w:pPr>
      <w:r w:rsidRPr="00322F91">
        <w:rPr>
          <w:rFonts w:ascii="Times New Roman" w:hAnsi="Times New Roman" w:cs="Times New Roman"/>
          <w:sz w:val="24"/>
          <w:szCs w:val="24"/>
        </w:rPr>
        <w:t xml:space="preserve">b) zezwolenie na </w:t>
      </w:r>
      <w:r w:rsidR="00954F59" w:rsidRPr="00322F91">
        <w:rPr>
          <w:rFonts w:ascii="Times New Roman" w:hAnsi="Times New Roman" w:cs="Times New Roman"/>
          <w:sz w:val="24"/>
          <w:szCs w:val="24"/>
        </w:rPr>
        <w:t>zbieranie</w:t>
      </w:r>
      <w:r w:rsidRPr="00322F91">
        <w:rPr>
          <w:rFonts w:ascii="Times New Roman" w:hAnsi="Times New Roman" w:cs="Times New Roman"/>
          <w:sz w:val="24"/>
          <w:szCs w:val="24"/>
        </w:rPr>
        <w:t xml:space="preserve"> odpadów, zgodnie z art. </w:t>
      </w:r>
      <w:r w:rsidR="00954F59" w:rsidRPr="00322F91">
        <w:rPr>
          <w:rFonts w:ascii="Times New Roman" w:hAnsi="Times New Roman" w:cs="Times New Roman"/>
          <w:sz w:val="24"/>
          <w:szCs w:val="24"/>
        </w:rPr>
        <w:t>41</w:t>
      </w:r>
      <w:r w:rsidRPr="00322F91">
        <w:rPr>
          <w:rFonts w:ascii="Times New Roman" w:hAnsi="Times New Roman" w:cs="Times New Roman"/>
          <w:sz w:val="24"/>
          <w:szCs w:val="24"/>
        </w:rPr>
        <w:t xml:space="preserve">, </w:t>
      </w:r>
      <w:r w:rsidR="00954F59" w:rsidRPr="00322F91">
        <w:rPr>
          <w:rFonts w:ascii="Times New Roman" w:hAnsi="Times New Roman" w:cs="Times New Roman"/>
          <w:sz w:val="24"/>
          <w:szCs w:val="24"/>
        </w:rPr>
        <w:t>zezwolenie na transport odpadów</w:t>
      </w:r>
      <w:r w:rsidR="00E02724" w:rsidRPr="00322F91">
        <w:rPr>
          <w:rFonts w:ascii="Times New Roman" w:hAnsi="Times New Roman" w:cs="Times New Roman"/>
          <w:sz w:val="24"/>
          <w:szCs w:val="24"/>
        </w:rPr>
        <w:t xml:space="preserve"> </w:t>
      </w:r>
      <w:r w:rsidRPr="00322F91">
        <w:rPr>
          <w:rFonts w:ascii="Times New Roman" w:hAnsi="Times New Roman" w:cs="Times New Roman"/>
          <w:sz w:val="24"/>
          <w:szCs w:val="24"/>
        </w:rPr>
        <w:t>w związku z art. 233 bądź zaświadczenie o wpisie do rejestru,</w:t>
      </w:r>
      <w:r w:rsidR="00F10B24" w:rsidRPr="00322F91">
        <w:rPr>
          <w:rFonts w:ascii="Times New Roman" w:hAnsi="Times New Roman" w:cs="Times New Roman"/>
          <w:sz w:val="24"/>
          <w:szCs w:val="24"/>
        </w:rPr>
        <w:t xml:space="preserve"> </w:t>
      </w:r>
      <w:r w:rsidRPr="00322F91">
        <w:rPr>
          <w:rFonts w:ascii="Times New Roman" w:hAnsi="Times New Roman" w:cs="Times New Roman"/>
          <w:sz w:val="24"/>
          <w:szCs w:val="24"/>
        </w:rPr>
        <w:t>o którym mowa</w:t>
      </w:r>
      <w:r w:rsidR="00F10B24" w:rsidRPr="00322F91">
        <w:rPr>
          <w:rFonts w:ascii="Times New Roman" w:hAnsi="Times New Roman" w:cs="Times New Roman"/>
          <w:sz w:val="24"/>
          <w:szCs w:val="24"/>
        </w:rPr>
        <w:t xml:space="preserve"> w art. 49 ust</w:t>
      </w:r>
      <w:r w:rsidR="00420D6B" w:rsidRPr="00322F91">
        <w:rPr>
          <w:rFonts w:ascii="Times New Roman" w:hAnsi="Times New Roman" w:cs="Times New Roman"/>
          <w:sz w:val="24"/>
          <w:szCs w:val="24"/>
        </w:rPr>
        <w:t>. 1 ustawy</w:t>
      </w:r>
      <w:r w:rsidR="00F10B24" w:rsidRPr="00322F91">
        <w:rPr>
          <w:rFonts w:ascii="Times New Roman" w:hAnsi="Times New Roman" w:cs="Times New Roman"/>
          <w:sz w:val="24"/>
          <w:szCs w:val="24"/>
        </w:rPr>
        <w:t xml:space="preserve"> z dnia </w:t>
      </w:r>
      <w:r w:rsidRPr="00322F91">
        <w:rPr>
          <w:rFonts w:ascii="Times New Roman" w:hAnsi="Times New Roman" w:cs="Times New Roman"/>
          <w:sz w:val="24"/>
          <w:szCs w:val="24"/>
        </w:rPr>
        <w:t>14 grudnia 2012 r. o odpadach</w:t>
      </w:r>
      <w:r w:rsidR="00731A85" w:rsidRPr="00322F91">
        <w:rPr>
          <w:rFonts w:ascii="Times New Roman" w:hAnsi="Times New Roman" w:cs="Times New Roman"/>
          <w:sz w:val="24"/>
          <w:szCs w:val="24"/>
        </w:rPr>
        <w:t xml:space="preserve"> (</w:t>
      </w:r>
      <w:r w:rsidR="00731A85" w:rsidRPr="00322F91">
        <w:rPr>
          <w:rFonts w:ascii="Times New Roman" w:hAnsi="Times New Roman" w:cs="Times New Roman"/>
          <w:bCs/>
          <w:sz w:val="24"/>
          <w:szCs w:val="24"/>
        </w:rPr>
        <w:t>Dz.U.201</w:t>
      </w:r>
      <w:r w:rsidR="000024ED" w:rsidRPr="00322F91">
        <w:rPr>
          <w:rFonts w:ascii="Times New Roman" w:hAnsi="Times New Roman" w:cs="Times New Roman"/>
          <w:bCs/>
          <w:sz w:val="24"/>
          <w:szCs w:val="24"/>
        </w:rPr>
        <w:t>8</w:t>
      </w:r>
      <w:r w:rsidR="00731A85" w:rsidRPr="00322F91">
        <w:rPr>
          <w:rFonts w:ascii="Times New Roman" w:hAnsi="Times New Roman" w:cs="Times New Roman"/>
          <w:bCs/>
          <w:sz w:val="24"/>
          <w:szCs w:val="24"/>
        </w:rPr>
        <w:t>.</w:t>
      </w:r>
      <w:r w:rsidR="000024ED" w:rsidRPr="00322F91">
        <w:rPr>
          <w:rFonts w:ascii="Times New Roman" w:hAnsi="Times New Roman" w:cs="Times New Roman"/>
          <w:bCs/>
          <w:sz w:val="24"/>
          <w:szCs w:val="24"/>
        </w:rPr>
        <w:t>992</w:t>
      </w:r>
      <w:r w:rsidR="00731A85" w:rsidRPr="00322F91">
        <w:rPr>
          <w:rFonts w:ascii="Times New Roman" w:hAnsi="Times New Roman" w:cs="Times New Roman"/>
          <w:bCs/>
          <w:sz w:val="24"/>
          <w:szCs w:val="24"/>
        </w:rPr>
        <w:t xml:space="preserve"> z </w:t>
      </w:r>
      <w:r w:rsidR="00FC0547" w:rsidRPr="00322F91">
        <w:rPr>
          <w:rFonts w:ascii="Times New Roman" w:hAnsi="Times New Roman" w:cs="Times New Roman"/>
          <w:sz w:val="24"/>
          <w:szCs w:val="24"/>
        </w:rPr>
        <w:t>późn. zm.)</w:t>
      </w:r>
      <w:r w:rsidRPr="00322F91">
        <w:rPr>
          <w:rFonts w:ascii="Times New Roman" w:hAnsi="Times New Roman" w:cs="Times New Roman"/>
          <w:sz w:val="24"/>
          <w:szCs w:val="24"/>
        </w:rPr>
        <w:t>;</w:t>
      </w:r>
    </w:p>
    <w:p w:rsidR="00FE4E80" w:rsidRPr="00322F91" w:rsidRDefault="00FE4E80" w:rsidP="00DA49C0">
      <w:pPr>
        <w:autoSpaceDE w:val="0"/>
        <w:autoSpaceDN w:val="0"/>
        <w:adjustRightInd w:val="0"/>
        <w:spacing w:after="0" w:line="240" w:lineRule="auto"/>
        <w:ind w:left="709" w:hanging="283"/>
        <w:jc w:val="both"/>
        <w:rPr>
          <w:rFonts w:ascii="Times New Roman" w:hAnsi="Times New Roman" w:cs="Times New Roman"/>
          <w:sz w:val="24"/>
          <w:szCs w:val="24"/>
        </w:rPr>
      </w:pPr>
      <w:r w:rsidRPr="00322F91">
        <w:rPr>
          <w:rFonts w:ascii="Times New Roman" w:hAnsi="Times New Roman" w:cs="Times New Roman"/>
          <w:sz w:val="24"/>
          <w:szCs w:val="24"/>
        </w:rPr>
        <w:t>c) zezwolenie na zbieranie odpadów dla następujących rodzajów</w:t>
      </w:r>
      <w:r w:rsidR="00954F59" w:rsidRPr="00322F91">
        <w:rPr>
          <w:rFonts w:ascii="Times New Roman" w:hAnsi="Times New Roman" w:cs="Times New Roman"/>
          <w:sz w:val="24"/>
          <w:szCs w:val="24"/>
        </w:rPr>
        <w:t xml:space="preserve"> </w:t>
      </w:r>
      <w:r w:rsidRPr="00322F91">
        <w:rPr>
          <w:rFonts w:ascii="Times New Roman" w:hAnsi="Times New Roman" w:cs="Times New Roman"/>
          <w:sz w:val="24"/>
          <w:szCs w:val="24"/>
        </w:rPr>
        <w:t>odpadów:</w:t>
      </w:r>
    </w:p>
    <w:p w:rsidR="00FE4E80" w:rsidRPr="00322F91" w:rsidRDefault="00FE4E80"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15 01 01 Opakowania z papieru i tektury</w:t>
      </w:r>
    </w:p>
    <w:p w:rsidR="00FE4E80" w:rsidRPr="00322F91" w:rsidRDefault="00FE4E80"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15 01 02 Opakowania z tworzyw sztucznych</w:t>
      </w:r>
    </w:p>
    <w:p w:rsidR="00FE4E80" w:rsidRPr="00322F91" w:rsidRDefault="00FE4E80"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15 01 04 Opakowania z metali</w:t>
      </w:r>
    </w:p>
    <w:p w:rsidR="00FE4E80" w:rsidRPr="00322F91" w:rsidRDefault="00FE4E80"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15 01 05 Opakowania wielomateriałowe</w:t>
      </w:r>
    </w:p>
    <w:p w:rsidR="00FE4E80" w:rsidRPr="00322F91" w:rsidRDefault="00FE4E80"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15 01 06 Zmieszane odpady opakowaniowe</w:t>
      </w:r>
    </w:p>
    <w:p w:rsidR="00FE4E80" w:rsidRPr="00322F91" w:rsidRDefault="00FE4E80"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15 01 07 Opakowania ze szkła</w:t>
      </w:r>
    </w:p>
    <w:p w:rsidR="000304A3" w:rsidRPr="00322F91" w:rsidRDefault="00176D98" w:rsidP="00DA49C0">
      <w:pPr>
        <w:autoSpaceDE w:val="0"/>
        <w:autoSpaceDN w:val="0"/>
        <w:adjustRightInd w:val="0"/>
        <w:spacing w:after="0" w:line="240" w:lineRule="auto"/>
        <w:ind w:left="1416"/>
        <w:rPr>
          <w:rFonts w:ascii="Times New Roman" w:hAnsi="Times New Roman" w:cs="Times New Roman"/>
        </w:rPr>
      </w:pPr>
      <w:r w:rsidRPr="00322F91">
        <w:rPr>
          <w:rFonts w:ascii="Times New Roman" w:hAnsi="Times New Roman" w:cs="Times New Roman"/>
          <w:sz w:val="24"/>
          <w:szCs w:val="24"/>
        </w:rPr>
        <w:t xml:space="preserve">17 01 01 </w:t>
      </w:r>
      <w:r w:rsidR="000304A3" w:rsidRPr="00322F91">
        <w:rPr>
          <w:rFonts w:ascii="Times New Roman" w:hAnsi="Times New Roman" w:cs="Times New Roman"/>
          <w:sz w:val="24"/>
          <w:szCs w:val="24"/>
        </w:rPr>
        <w:t>Odpady betonu oraz gruz betonowy z rozbiórek i remontów</w:t>
      </w:r>
    </w:p>
    <w:p w:rsidR="005963FB" w:rsidRPr="00322F91" w:rsidRDefault="00176D98"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 xml:space="preserve">17 09 04 </w:t>
      </w:r>
      <w:r w:rsidR="005963FB" w:rsidRPr="00322F91">
        <w:rPr>
          <w:rFonts w:ascii="Times New Roman" w:hAnsi="Times New Roman" w:cs="Times New Roman"/>
          <w:sz w:val="24"/>
          <w:szCs w:val="24"/>
        </w:rPr>
        <w:t xml:space="preserve">Zmieszane odpady z budowy, remontów i demontażu inne   </w:t>
      </w:r>
    </w:p>
    <w:p w:rsidR="00176D98" w:rsidRPr="00322F91" w:rsidRDefault="00FC0547" w:rsidP="00DA49C0">
      <w:pPr>
        <w:autoSpaceDE w:val="0"/>
        <w:autoSpaceDN w:val="0"/>
        <w:adjustRightInd w:val="0"/>
        <w:spacing w:after="0" w:line="240" w:lineRule="auto"/>
        <w:ind w:left="1416" w:firstLine="708"/>
        <w:rPr>
          <w:rFonts w:ascii="Times New Roman" w:hAnsi="Times New Roman" w:cs="Times New Roman"/>
          <w:sz w:val="24"/>
          <w:szCs w:val="24"/>
        </w:rPr>
      </w:pPr>
      <w:r w:rsidRPr="00322F91">
        <w:rPr>
          <w:rFonts w:ascii="Times New Roman" w:hAnsi="Times New Roman" w:cs="Times New Roman"/>
          <w:sz w:val="24"/>
          <w:szCs w:val="24"/>
        </w:rPr>
        <w:t xml:space="preserve">   </w:t>
      </w:r>
      <w:r w:rsidR="005963FB" w:rsidRPr="00322F91">
        <w:rPr>
          <w:rFonts w:ascii="Times New Roman" w:hAnsi="Times New Roman" w:cs="Times New Roman"/>
          <w:sz w:val="24"/>
          <w:szCs w:val="24"/>
        </w:rPr>
        <w:t>niż wymienione w 17 09 01, 17 09 02 i 17 09 03</w:t>
      </w:r>
    </w:p>
    <w:p w:rsidR="00FE4E80" w:rsidRPr="00322F91" w:rsidRDefault="00FE4E80"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lastRenderedPageBreak/>
        <w:t>20 01 01 Papier i tektura</w:t>
      </w:r>
    </w:p>
    <w:p w:rsidR="00FE4E80" w:rsidRPr="00322F91" w:rsidRDefault="00FE4E80"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20 01 02 Szkło</w:t>
      </w:r>
    </w:p>
    <w:p w:rsidR="00F10B0C" w:rsidRPr="00322F91" w:rsidRDefault="00F10B0C" w:rsidP="00F10B0C">
      <w:pPr>
        <w:spacing w:after="0"/>
        <w:ind w:left="708" w:firstLine="708"/>
        <w:rPr>
          <w:rFonts w:ascii="Times New Roman" w:hAnsi="Times New Roman" w:cs="Times New Roman"/>
          <w:bCs/>
          <w:sz w:val="24"/>
          <w:szCs w:val="24"/>
        </w:rPr>
      </w:pPr>
      <w:bookmarkStart w:id="3" w:name="_Hlk528747918"/>
      <w:r w:rsidRPr="00322F91">
        <w:rPr>
          <w:rFonts w:ascii="Times New Roman" w:hAnsi="Times New Roman" w:cs="Times New Roman"/>
          <w:bCs/>
          <w:sz w:val="24"/>
          <w:szCs w:val="24"/>
        </w:rPr>
        <w:t xml:space="preserve">20 01 23* </w:t>
      </w:r>
      <w:r w:rsidRPr="00322F91">
        <w:rPr>
          <w:rFonts w:ascii="Times New Roman" w:hAnsi="Times New Roman" w:cs="Times New Roman"/>
          <w:sz w:val="24"/>
          <w:szCs w:val="24"/>
        </w:rPr>
        <w:t>Urządzenia zawierające freony</w:t>
      </w:r>
    </w:p>
    <w:p w:rsidR="00F10B0C" w:rsidRPr="00322F91" w:rsidRDefault="00F10B0C" w:rsidP="00F10B0C">
      <w:pPr>
        <w:spacing w:after="0"/>
        <w:ind w:left="2410" w:hanging="992"/>
        <w:rPr>
          <w:rFonts w:ascii="Times New Roman" w:hAnsi="Times New Roman" w:cs="Times New Roman"/>
          <w:bCs/>
          <w:sz w:val="24"/>
          <w:szCs w:val="24"/>
        </w:rPr>
      </w:pPr>
      <w:r w:rsidRPr="00322F91">
        <w:rPr>
          <w:rFonts w:ascii="Times New Roman" w:hAnsi="Times New Roman" w:cs="Times New Roman"/>
          <w:bCs/>
          <w:sz w:val="24"/>
          <w:szCs w:val="24"/>
        </w:rPr>
        <w:t xml:space="preserve">20 01 35* </w:t>
      </w:r>
      <w:r w:rsidRPr="00322F91">
        <w:rPr>
          <w:rFonts w:ascii="Times New Roman" w:hAnsi="Times New Roman" w:cs="Times New Roman"/>
          <w:sz w:val="24"/>
          <w:szCs w:val="24"/>
        </w:rPr>
        <w:t>Zużyte urządzenia elektryczne i elektroniczne inne niż wymienione                 w 20 01 21 i 20 01 23 zawierające niebezpieczne składniki</w:t>
      </w:r>
    </w:p>
    <w:p w:rsidR="00F10B0C" w:rsidRPr="00322F91" w:rsidRDefault="00F10B0C" w:rsidP="008C1287">
      <w:pPr>
        <w:spacing w:after="0"/>
        <w:ind w:left="2410" w:hanging="992"/>
        <w:rPr>
          <w:rFonts w:ascii="Times New Roman" w:hAnsi="Times New Roman" w:cs="Times New Roman"/>
          <w:b/>
          <w:bCs/>
          <w:sz w:val="24"/>
          <w:szCs w:val="24"/>
        </w:rPr>
      </w:pPr>
      <w:r w:rsidRPr="00322F91">
        <w:rPr>
          <w:rFonts w:ascii="Times New Roman" w:hAnsi="Times New Roman" w:cs="Times New Roman"/>
          <w:bCs/>
          <w:sz w:val="24"/>
          <w:szCs w:val="24"/>
        </w:rPr>
        <w:t xml:space="preserve">20 01 36 </w:t>
      </w:r>
      <w:r w:rsidRPr="00322F91">
        <w:rPr>
          <w:rFonts w:ascii="Times New Roman" w:hAnsi="Times New Roman" w:cs="Times New Roman"/>
          <w:sz w:val="24"/>
          <w:szCs w:val="24"/>
        </w:rPr>
        <w:t>Zużyte urządzenia elektryczne i elektroniczne inne niż wymienione                  w 20 01 21, 20 01 23 i 20 01 35</w:t>
      </w:r>
      <w:bookmarkEnd w:id="3"/>
    </w:p>
    <w:p w:rsidR="00954F59" w:rsidRPr="00322F91" w:rsidRDefault="00954F59"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20 01 39 Tworzywa sztuczne</w:t>
      </w:r>
    </w:p>
    <w:p w:rsidR="00954F59" w:rsidRPr="00322F91" w:rsidRDefault="00954F59"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20 01 40 Metale</w:t>
      </w:r>
    </w:p>
    <w:p w:rsidR="001B5A81" w:rsidRPr="00322F91" w:rsidRDefault="001B5A81" w:rsidP="00A3466B">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20 01 99 Inne niewymienione frakc</w:t>
      </w:r>
      <w:r w:rsidR="00FC0547" w:rsidRPr="00322F91">
        <w:rPr>
          <w:rFonts w:ascii="Times New Roman" w:hAnsi="Times New Roman" w:cs="Times New Roman"/>
          <w:sz w:val="24"/>
          <w:szCs w:val="24"/>
        </w:rPr>
        <w:t xml:space="preserve">je zbierane w sposób selektywny </w:t>
      </w:r>
    </w:p>
    <w:p w:rsidR="00954F59" w:rsidRPr="00322F91" w:rsidRDefault="00954F59"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20 02 01 Odpady ulegające biodegradacji</w:t>
      </w:r>
    </w:p>
    <w:p w:rsidR="00954F59" w:rsidRPr="00322F91" w:rsidRDefault="00954F59" w:rsidP="00DA49C0">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20 03 01 Niesegregowane (zmieszane) odpady komunalne</w:t>
      </w:r>
    </w:p>
    <w:p w:rsidR="00F10B0C" w:rsidRPr="00322F91" w:rsidRDefault="00954F59" w:rsidP="00F10B0C">
      <w:pPr>
        <w:autoSpaceDE w:val="0"/>
        <w:autoSpaceDN w:val="0"/>
        <w:adjustRightInd w:val="0"/>
        <w:spacing w:after="0" w:line="240" w:lineRule="auto"/>
        <w:ind w:left="708" w:firstLine="708"/>
        <w:rPr>
          <w:rFonts w:ascii="Times New Roman" w:hAnsi="Times New Roman" w:cs="Times New Roman"/>
          <w:sz w:val="24"/>
          <w:szCs w:val="24"/>
        </w:rPr>
      </w:pPr>
      <w:r w:rsidRPr="00322F91">
        <w:rPr>
          <w:rFonts w:ascii="Times New Roman" w:hAnsi="Times New Roman" w:cs="Times New Roman"/>
          <w:sz w:val="24"/>
          <w:szCs w:val="24"/>
        </w:rPr>
        <w:t>20 03 07 Odpady wielkogabarytowe</w:t>
      </w:r>
    </w:p>
    <w:p w:rsidR="00F10B24" w:rsidRPr="00322F91" w:rsidRDefault="00F10B24" w:rsidP="00FC0547">
      <w:pPr>
        <w:autoSpaceDE w:val="0"/>
        <w:autoSpaceDN w:val="0"/>
        <w:adjustRightInd w:val="0"/>
        <w:spacing w:after="0" w:line="240" w:lineRule="auto"/>
        <w:rPr>
          <w:rFonts w:ascii="Times New Roman" w:hAnsi="Times New Roman" w:cs="Times New Roman"/>
          <w:b/>
          <w:sz w:val="12"/>
          <w:szCs w:val="12"/>
        </w:rPr>
      </w:pPr>
    </w:p>
    <w:p w:rsidR="004A4586" w:rsidRPr="00322F91" w:rsidRDefault="004A4586" w:rsidP="00AA091D">
      <w:pPr>
        <w:numPr>
          <w:ilvl w:val="0"/>
          <w:numId w:val="26"/>
        </w:numPr>
        <w:spacing w:after="0" w:line="280" w:lineRule="atLeast"/>
        <w:ind w:left="709" w:hanging="283"/>
        <w:jc w:val="both"/>
        <w:rPr>
          <w:rFonts w:ascii="Times New Roman" w:hAnsi="Times New Roman" w:cs="Times New Roman"/>
          <w:b/>
          <w:sz w:val="24"/>
          <w:szCs w:val="24"/>
        </w:rPr>
      </w:pPr>
      <w:r w:rsidRPr="00322F91">
        <w:rPr>
          <w:rFonts w:ascii="Times New Roman" w:hAnsi="Times New Roman" w:cs="Times New Roman"/>
          <w:b/>
          <w:sz w:val="24"/>
          <w:szCs w:val="24"/>
        </w:rPr>
        <w:t>Zdolności technicznej lub zawodowej</w:t>
      </w:r>
    </w:p>
    <w:p w:rsidR="00605D86" w:rsidRPr="00322F91" w:rsidRDefault="00605D86" w:rsidP="004A4586">
      <w:pPr>
        <w:pStyle w:val="Akapitzlist"/>
        <w:tabs>
          <w:tab w:val="left" w:pos="2085"/>
        </w:tabs>
        <w:autoSpaceDE w:val="0"/>
        <w:autoSpaceDN w:val="0"/>
        <w:adjustRightInd w:val="0"/>
        <w:spacing w:after="0" w:line="240" w:lineRule="auto"/>
        <w:ind w:left="1080"/>
        <w:jc w:val="both"/>
        <w:rPr>
          <w:rFonts w:ascii="Times New Roman" w:hAnsi="Times New Roman" w:cs="Times New Roman"/>
          <w:b/>
          <w:bCs/>
          <w:sz w:val="8"/>
          <w:szCs w:val="8"/>
        </w:rPr>
      </w:pPr>
    </w:p>
    <w:p w:rsidR="004A4586" w:rsidRPr="00322F91" w:rsidRDefault="004A4586" w:rsidP="00390BFD">
      <w:pPr>
        <w:pStyle w:val="Akapitzlist"/>
        <w:numPr>
          <w:ilvl w:val="2"/>
          <w:numId w:val="25"/>
        </w:numPr>
        <w:suppressAutoHyphens/>
        <w:spacing w:after="0" w:line="240" w:lineRule="auto"/>
        <w:ind w:left="993" w:hanging="284"/>
        <w:contextualSpacing w:val="0"/>
        <w:jc w:val="both"/>
        <w:textAlignment w:val="baseline"/>
        <w:rPr>
          <w:rStyle w:val="Domylnaczcionkaakapitu1"/>
          <w:rFonts w:ascii="Times New Roman" w:hAnsi="Times New Roman"/>
          <w:bCs/>
          <w:sz w:val="24"/>
        </w:rPr>
      </w:pPr>
      <w:r w:rsidRPr="00322F91">
        <w:rPr>
          <w:rStyle w:val="Domylnaczcionkaakapitu1"/>
          <w:rFonts w:ascii="Times New Roman" w:hAnsi="Times New Roman"/>
          <w:sz w:val="24"/>
        </w:rPr>
        <w:t xml:space="preserve">Wykonawca wykaże, ze wykonał (a w przypadku świadczeń okresowych </w:t>
      </w:r>
      <w:r w:rsidRPr="00322F91">
        <w:rPr>
          <w:rStyle w:val="Domylnaczcionkaakapitu1"/>
          <w:rFonts w:ascii="Times New Roman" w:hAnsi="Times New Roman"/>
        </w:rPr>
        <w:t>lub</w:t>
      </w:r>
      <w:r w:rsidRPr="00322F91">
        <w:rPr>
          <w:rStyle w:val="Domylnaczcionkaakapitu1"/>
          <w:rFonts w:ascii="Times New Roman" w:hAnsi="Times New Roman"/>
          <w:sz w:val="24"/>
        </w:rPr>
        <w:t xml:space="preserve"> ciągł</w:t>
      </w:r>
      <w:r w:rsidR="00F9008D" w:rsidRPr="00322F91">
        <w:rPr>
          <w:rStyle w:val="Domylnaczcionkaakapitu1"/>
          <w:rFonts w:ascii="Times New Roman" w:hAnsi="Times New Roman"/>
          <w:sz w:val="24"/>
        </w:rPr>
        <w:t xml:space="preserve">ych również wykonuje) należycie </w:t>
      </w:r>
      <w:r w:rsidRPr="00322F91">
        <w:rPr>
          <w:rStyle w:val="Domylnaczcionkaakapitu1"/>
          <w:rFonts w:ascii="Times New Roman" w:hAnsi="Times New Roman"/>
          <w:sz w:val="24"/>
        </w:rPr>
        <w:t xml:space="preserve">w okresie ostatnich 3 lat przed upływem terminu składania ofert, a jeżeli okres prowadzenia działalności jest krótszy </w:t>
      </w:r>
      <w:r w:rsidR="00397234" w:rsidRPr="00322F91">
        <w:rPr>
          <w:rStyle w:val="Domylnaczcionkaakapitu1"/>
          <w:rFonts w:ascii="Times New Roman" w:hAnsi="Times New Roman"/>
          <w:sz w:val="24"/>
        </w:rPr>
        <w:t xml:space="preserve">                  </w:t>
      </w:r>
      <w:r w:rsidRPr="00322F91">
        <w:rPr>
          <w:rStyle w:val="Domylnaczcionkaakapitu1"/>
          <w:rFonts w:ascii="Times New Roman" w:hAnsi="Times New Roman"/>
          <w:sz w:val="24"/>
        </w:rPr>
        <w:t xml:space="preserve">– w tym okresie, co najmniej </w:t>
      </w:r>
      <w:r w:rsidRPr="00322F91">
        <w:rPr>
          <w:rStyle w:val="Domylnaczcionkaakapitu1"/>
          <w:rFonts w:ascii="Times New Roman" w:hAnsi="Times New Roman"/>
          <w:b/>
          <w:sz w:val="24"/>
        </w:rPr>
        <w:t>1 usługę</w:t>
      </w:r>
      <w:r w:rsidRPr="00322F91">
        <w:rPr>
          <w:rStyle w:val="Domylnaczcionkaakapitu1"/>
          <w:rFonts w:ascii="Times New Roman" w:hAnsi="Times New Roman"/>
          <w:bCs/>
          <w:sz w:val="24"/>
        </w:rPr>
        <w:t xml:space="preserve"> </w:t>
      </w:r>
      <w:r w:rsidRPr="00322F91">
        <w:rPr>
          <w:rStyle w:val="Domylnaczcionkaakapitu1"/>
          <w:rFonts w:ascii="Times New Roman" w:hAnsi="Times New Roman"/>
          <w:sz w:val="24"/>
        </w:rPr>
        <w:t>odbioru odpadów komunalnych wykonanej na rzecz właścicieli nieruchomości w sposób ciągły przez okres minimum 12 m-</w:t>
      </w:r>
      <w:proofErr w:type="spellStart"/>
      <w:r w:rsidRPr="00322F91">
        <w:rPr>
          <w:rStyle w:val="Domylnaczcionkaakapitu1"/>
          <w:rFonts w:ascii="Times New Roman" w:hAnsi="Times New Roman"/>
          <w:sz w:val="24"/>
        </w:rPr>
        <w:t>cy</w:t>
      </w:r>
      <w:proofErr w:type="spellEnd"/>
      <w:r w:rsidRPr="00322F91">
        <w:rPr>
          <w:rStyle w:val="Domylnaczcionkaakapitu1"/>
          <w:rFonts w:ascii="Times New Roman" w:hAnsi="Times New Roman"/>
          <w:sz w:val="24"/>
        </w:rPr>
        <w:t xml:space="preserve"> </w:t>
      </w:r>
      <w:r w:rsidR="00CF13B7" w:rsidRPr="00322F91">
        <w:rPr>
          <w:rStyle w:val="Domylnaczcionkaakapitu1"/>
          <w:rFonts w:ascii="Times New Roman" w:hAnsi="Times New Roman"/>
          <w:sz w:val="24"/>
        </w:rPr>
        <w:t xml:space="preserve">                </w:t>
      </w:r>
      <w:r w:rsidRPr="00322F91">
        <w:rPr>
          <w:rStyle w:val="Domylnaczcionkaakapitu1"/>
          <w:rFonts w:ascii="Times New Roman" w:hAnsi="Times New Roman"/>
          <w:sz w:val="24"/>
        </w:rPr>
        <w:t xml:space="preserve">o masie łącznej </w:t>
      </w:r>
      <w:r w:rsidRPr="00322F91">
        <w:rPr>
          <w:rStyle w:val="Domylnaczcionkaakapitu1"/>
          <w:rFonts w:ascii="Times New Roman" w:hAnsi="Times New Roman"/>
          <w:b/>
          <w:sz w:val="24"/>
        </w:rPr>
        <w:t xml:space="preserve">minimum - </w:t>
      </w:r>
      <w:r w:rsidR="004A16D0" w:rsidRPr="00322F91">
        <w:rPr>
          <w:rStyle w:val="Domylnaczcionkaakapitu1"/>
          <w:rFonts w:ascii="Times New Roman" w:hAnsi="Times New Roman"/>
          <w:b/>
          <w:bCs/>
          <w:sz w:val="24"/>
        </w:rPr>
        <w:t>3</w:t>
      </w:r>
      <w:r w:rsidRPr="00322F91">
        <w:rPr>
          <w:rStyle w:val="Domylnaczcionkaakapitu1"/>
          <w:rFonts w:ascii="Times New Roman" w:hAnsi="Times New Roman"/>
          <w:b/>
          <w:bCs/>
          <w:sz w:val="24"/>
        </w:rPr>
        <w:t>.000 Mg</w:t>
      </w:r>
      <w:r w:rsidR="00397234" w:rsidRPr="00322F91">
        <w:rPr>
          <w:rStyle w:val="Domylnaczcionkaakapitu1"/>
          <w:rFonts w:ascii="Times New Roman" w:hAnsi="Times New Roman"/>
          <w:b/>
          <w:bCs/>
          <w:sz w:val="24"/>
        </w:rPr>
        <w:t>,</w:t>
      </w:r>
    </w:p>
    <w:p w:rsidR="0080796D" w:rsidRPr="00322F91" w:rsidRDefault="0080796D" w:rsidP="0080796D">
      <w:pPr>
        <w:pStyle w:val="Akapitzlist"/>
        <w:numPr>
          <w:ilvl w:val="2"/>
          <w:numId w:val="25"/>
        </w:numPr>
        <w:suppressAutoHyphens/>
        <w:spacing w:after="0" w:line="240" w:lineRule="auto"/>
        <w:ind w:left="993" w:hanging="284"/>
        <w:contextualSpacing w:val="0"/>
        <w:jc w:val="both"/>
        <w:textAlignment w:val="baseline"/>
        <w:rPr>
          <w:rStyle w:val="Domylnaczcionkaakapitu1"/>
          <w:rFonts w:ascii="Times New Roman" w:hAnsi="Times New Roman"/>
          <w:bCs/>
          <w:sz w:val="24"/>
        </w:rPr>
      </w:pPr>
      <w:r w:rsidRPr="00322F91">
        <w:rPr>
          <w:rStyle w:val="Domylnaczcionkaakapitu1"/>
          <w:rFonts w:ascii="Times New Roman" w:hAnsi="Times New Roman"/>
          <w:b/>
          <w:sz w:val="24"/>
        </w:rPr>
        <w:t xml:space="preserve">Wykonawca </w:t>
      </w:r>
      <w:r w:rsidRPr="00322F91">
        <w:rPr>
          <w:rStyle w:val="Domylnaczcionkaakapitu1"/>
          <w:rFonts w:ascii="Times New Roman" w:hAnsi="Times New Roman"/>
          <w:sz w:val="24"/>
        </w:rPr>
        <w:t>wykaże, że</w:t>
      </w:r>
      <w:r w:rsidRPr="00322F91">
        <w:rPr>
          <w:rStyle w:val="Domylnaczcionkaakapitu1"/>
          <w:rFonts w:ascii="Times New Roman" w:hAnsi="Times New Roman"/>
          <w:b/>
          <w:sz w:val="24"/>
        </w:rPr>
        <w:t xml:space="preserve"> </w:t>
      </w:r>
      <w:r w:rsidRPr="00322F91">
        <w:rPr>
          <w:rStyle w:val="Domylnaczcionkaakapitu1"/>
          <w:rFonts w:ascii="Times New Roman" w:hAnsi="Times New Roman"/>
          <w:sz w:val="24"/>
        </w:rPr>
        <w:t>dysponuje lub będzie dysponował wyposażeniem umożliwiającym odbieranie odpadów komunalnych od właścicieli nieruchomości            w ilości co najmniej:</w:t>
      </w:r>
    </w:p>
    <w:p w:rsidR="0080796D" w:rsidRPr="00322F91" w:rsidRDefault="0080796D" w:rsidP="0080796D">
      <w:pPr>
        <w:pStyle w:val="Normalny1"/>
        <w:numPr>
          <w:ilvl w:val="0"/>
          <w:numId w:val="35"/>
        </w:numPr>
        <w:autoSpaceDE w:val="0"/>
        <w:spacing w:after="0" w:line="100" w:lineRule="atLeast"/>
        <w:ind w:left="1418" w:hanging="284"/>
        <w:rPr>
          <w:rStyle w:val="Domylnaczcionkaakapitu1"/>
          <w:rFonts w:ascii="Times New Roman" w:hAnsi="Times New Roman"/>
          <w:b/>
          <w:bCs/>
          <w:sz w:val="24"/>
        </w:rPr>
      </w:pPr>
      <w:r w:rsidRPr="00322F91">
        <w:rPr>
          <w:rStyle w:val="Domylnaczcionkaakapitu1"/>
          <w:rFonts w:ascii="Times New Roman" w:hAnsi="Times New Roman"/>
          <w:b/>
          <w:bCs/>
          <w:sz w:val="24"/>
        </w:rPr>
        <w:t>3 pojazdami specjalistycznymi – o minimalnej kubaturze 10 m</w:t>
      </w:r>
      <w:r w:rsidRPr="00322F91">
        <w:rPr>
          <w:rStyle w:val="Domylnaczcionkaakapitu1"/>
          <w:rFonts w:ascii="Times New Roman" w:hAnsi="Times New Roman"/>
          <w:b/>
          <w:bCs/>
          <w:sz w:val="24"/>
          <w:vertAlign w:val="superscript"/>
        </w:rPr>
        <w:t xml:space="preserve">3 </w:t>
      </w:r>
      <w:r w:rsidRPr="00322F91">
        <w:rPr>
          <w:rStyle w:val="Domylnaczcionkaakapitu1"/>
          <w:rFonts w:ascii="Times New Roman" w:hAnsi="Times New Roman"/>
          <w:b/>
          <w:bCs/>
          <w:sz w:val="24"/>
        </w:rPr>
        <w:t>każdy,</w:t>
      </w:r>
    </w:p>
    <w:p w:rsidR="0080796D" w:rsidRPr="00322F91" w:rsidRDefault="0080796D" w:rsidP="0080796D">
      <w:pPr>
        <w:pStyle w:val="Normalny1"/>
        <w:numPr>
          <w:ilvl w:val="0"/>
          <w:numId w:val="35"/>
        </w:numPr>
        <w:autoSpaceDE w:val="0"/>
        <w:spacing w:after="0" w:line="100" w:lineRule="atLeast"/>
        <w:ind w:left="1418" w:hanging="284"/>
        <w:rPr>
          <w:rStyle w:val="Domylnaczcionkaakapitu1"/>
          <w:rFonts w:ascii="Times New Roman" w:hAnsi="Times New Roman"/>
          <w:b/>
          <w:bCs/>
          <w:sz w:val="24"/>
        </w:rPr>
      </w:pPr>
      <w:r w:rsidRPr="00322F91">
        <w:rPr>
          <w:rStyle w:val="Domylnaczcionkaakapitu1"/>
          <w:rFonts w:ascii="Times New Roman" w:hAnsi="Times New Roman"/>
          <w:b/>
          <w:bCs/>
          <w:sz w:val="24"/>
        </w:rPr>
        <w:t>2 pojazdami skrzyniowymi lub skrzyniowymi z HDS o ładowności minimalnej 3,5 Mg każdy.</w:t>
      </w:r>
    </w:p>
    <w:p w:rsidR="0080796D" w:rsidRPr="00322F91" w:rsidRDefault="0080796D" w:rsidP="0080796D">
      <w:pPr>
        <w:autoSpaceDE w:val="0"/>
        <w:autoSpaceDN w:val="0"/>
        <w:adjustRightInd w:val="0"/>
        <w:spacing w:after="0" w:line="240" w:lineRule="auto"/>
        <w:ind w:left="284"/>
        <w:jc w:val="both"/>
        <w:rPr>
          <w:rFonts w:ascii="Times New Roman" w:hAnsi="Times New Roman" w:cs="Times New Roman"/>
          <w:sz w:val="24"/>
          <w:szCs w:val="24"/>
        </w:rPr>
      </w:pPr>
      <w:r w:rsidRPr="00322F91">
        <w:rPr>
          <w:rFonts w:ascii="Times New Roman" w:hAnsi="Times New Roman" w:cs="Times New Roman"/>
          <w:sz w:val="24"/>
          <w:szCs w:val="24"/>
        </w:rPr>
        <w:t>Emisja spalin pojazdów wykorzystywanych do realizacji usługi odbioru i transportu odpadów komunalnych musi być zgodna z obowiązującymi przepisami – nie niższa niż Euro III.</w:t>
      </w:r>
    </w:p>
    <w:p w:rsidR="0080796D" w:rsidRPr="00322F91" w:rsidRDefault="0080796D" w:rsidP="0080796D">
      <w:pPr>
        <w:pStyle w:val="Normalny1"/>
        <w:autoSpaceDE w:val="0"/>
        <w:spacing w:after="0" w:line="100" w:lineRule="atLeast"/>
        <w:ind w:left="284"/>
        <w:jc w:val="both"/>
        <w:rPr>
          <w:rStyle w:val="Domylnaczcionkaakapitu1"/>
          <w:rFonts w:ascii="Times New Roman" w:hAnsi="Times New Roman"/>
          <w:bCs/>
          <w:sz w:val="24"/>
        </w:rPr>
      </w:pPr>
      <w:r w:rsidRPr="00322F91">
        <w:rPr>
          <w:rStyle w:val="Domylnaczcionkaakapitu1"/>
          <w:rFonts w:ascii="Times New Roman" w:hAnsi="Times New Roman"/>
          <w:bCs/>
          <w:sz w:val="24"/>
        </w:rPr>
        <w:t xml:space="preserve">Pojazdy przeznaczone do odbierania odpadów komunalnych muszą być wyposażone                   w system lokalizacji i monitorowania, wraz z dostępem do jego funkcjonowania </w:t>
      </w:r>
      <w:r w:rsidRPr="00322F91">
        <w:rPr>
          <w:rStyle w:val="Domylnaczcionkaakapitu1"/>
          <w:rFonts w:ascii="Times New Roman" w:hAnsi="Times New Roman"/>
          <w:bCs/>
          <w:sz w:val="24"/>
        </w:rPr>
        <w:br/>
        <w:t>w siedzibie</w:t>
      </w:r>
      <w:r w:rsidRPr="00322F91">
        <w:rPr>
          <w:rStyle w:val="Domylnaczcionkaakapitu1"/>
          <w:rFonts w:ascii="Times New Roman" w:hAnsi="Times New Roman"/>
          <w:b/>
          <w:bCs/>
          <w:sz w:val="24"/>
        </w:rPr>
        <w:t xml:space="preserve"> </w:t>
      </w:r>
      <w:r w:rsidRPr="00322F91">
        <w:rPr>
          <w:rStyle w:val="Domylnaczcionkaakapitu1"/>
          <w:rFonts w:ascii="Times New Roman" w:hAnsi="Times New Roman"/>
          <w:bCs/>
          <w:sz w:val="24"/>
        </w:rPr>
        <w:t>Zamawiającego.</w:t>
      </w:r>
    </w:p>
    <w:p w:rsidR="0080796D" w:rsidRPr="00A02239" w:rsidRDefault="0080796D" w:rsidP="0080796D">
      <w:pPr>
        <w:pStyle w:val="Akapitzlist"/>
        <w:suppressAutoHyphens/>
        <w:spacing w:after="0" w:line="240" w:lineRule="auto"/>
        <w:ind w:left="993"/>
        <w:contextualSpacing w:val="0"/>
        <w:jc w:val="both"/>
        <w:textAlignment w:val="baseline"/>
        <w:rPr>
          <w:rStyle w:val="Domylnaczcionkaakapitu1"/>
          <w:rFonts w:ascii="Times New Roman" w:hAnsi="Times New Roman"/>
          <w:bCs/>
          <w:color w:val="FF0000"/>
          <w:sz w:val="24"/>
        </w:rPr>
      </w:pPr>
    </w:p>
    <w:p w:rsidR="00F9008D" w:rsidRPr="001974AE" w:rsidRDefault="00F9008D" w:rsidP="00390BFD">
      <w:pPr>
        <w:pStyle w:val="Akapitzlist"/>
        <w:numPr>
          <w:ilvl w:val="1"/>
          <w:numId w:val="25"/>
        </w:numPr>
        <w:spacing w:after="0" w:line="280" w:lineRule="atLeast"/>
        <w:jc w:val="both"/>
        <w:rPr>
          <w:rFonts w:ascii="Times New Roman" w:hAnsi="Times New Roman" w:cs="Times New Roman"/>
          <w:sz w:val="24"/>
          <w:szCs w:val="24"/>
        </w:rPr>
      </w:pPr>
      <w:r w:rsidRPr="001974AE">
        <w:rPr>
          <w:rFonts w:ascii="Times New Roman" w:hAnsi="Times New Roman" w:cs="Times New Roman"/>
          <w:sz w:val="24"/>
          <w:szCs w:val="24"/>
        </w:rPr>
        <w:t>W przypadku wykonawców wspólnie ubiegających się o udzielenie zamówienia:</w:t>
      </w:r>
    </w:p>
    <w:p w:rsidR="00084719" w:rsidRPr="001974AE" w:rsidRDefault="00F9008D" w:rsidP="00390BFD">
      <w:pPr>
        <w:pStyle w:val="Akapitzlist"/>
        <w:numPr>
          <w:ilvl w:val="0"/>
          <w:numId w:val="27"/>
        </w:numPr>
        <w:spacing w:line="280" w:lineRule="atLeast"/>
        <w:jc w:val="both"/>
        <w:rPr>
          <w:rFonts w:ascii="Times New Roman" w:hAnsi="Times New Roman" w:cs="Times New Roman"/>
          <w:sz w:val="24"/>
          <w:szCs w:val="24"/>
        </w:rPr>
      </w:pPr>
      <w:r w:rsidRPr="001974AE">
        <w:rPr>
          <w:rFonts w:ascii="Times New Roman" w:hAnsi="Times New Roman" w:cs="Times New Roman"/>
          <w:sz w:val="24"/>
          <w:szCs w:val="24"/>
        </w:rPr>
        <w:t>Każdy z nich oddzielnie musi spełniać warunki udziału w postępowaniu w zakresie Uprawnień do prowadzenia określonej działalności zawodowej,</w:t>
      </w:r>
    </w:p>
    <w:p w:rsidR="00084719" w:rsidRPr="001974AE" w:rsidRDefault="00F9008D" w:rsidP="00390BFD">
      <w:pPr>
        <w:pStyle w:val="Akapitzlist"/>
        <w:numPr>
          <w:ilvl w:val="0"/>
          <w:numId w:val="27"/>
        </w:numPr>
        <w:spacing w:line="280" w:lineRule="atLeast"/>
        <w:jc w:val="both"/>
        <w:rPr>
          <w:rFonts w:ascii="Times New Roman" w:hAnsi="Times New Roman" w:cs="Times New Roman"/>
          <w:sz w:val="24"/>
          <w:szCs w:val="24"/>
        </w:rPr>
      </w:pPr>
      <w:r w:rsidRPr="001974AE">
        <w:rPr>
          <w:rFonts w:ascii="Times New Roman" w:hAnsi="Times New Roman" w:cs="Times New Roman"/>
          <w:sz w:val="24"/>
          <w:szCs w:val="24"/>
        </w:rPr>
        <w:t>Łącznie muszą spełniać warunki udziału w postępowaniu zakresie</w:t>
      </w:r>
      <w:r w:rsidR="008C1287">
        <w:rPr>
          <w:rFonts w:ascii="Times New Roman" w:hAnsi="Times New Roman" w:cs="Times New Roman"/>
          <w:sz w:val="24"/>
          <w:szCs w:val="24"/>
        </w:rPr>
        <w:t xml:space="preserve"> z</w:t>
      </w:r>
      <w:r w:rsidRPr="001974AE">
        <w:rPr>
          <w:rFonts w:ascii="Times New Roman" w:hAnsi="Times New Roman" w:cs="Times New Roman"/>
          <w:sz w:val="24"/>
          <w:szCs w:val="24"/>
        </w:rPr>
        <w:t>dolności technicznej lub zawodowej.</w:t>
      </w:r>
    </w:p>
    <w:p w:rsidR="00084719" w:rsidRPr="001974AE" w:rsidRDefault="00F9008D" w:rsidP="00390BFD">
      <w:pPr>
        <w:pStyle w:val="Akapitzlist"/>
        <w:numPr>
          <w:ilvl w:val="1"/>
          <w:numId w:val="25"/>
        </w:numPr>
        <w:spacing w:line="280" w:lineRule="atLeast"/>
        <w:jc w:val="both"/>
        <w:rPr>
          <w:rFonts w:ascii="Times New Roman" w:hAnsi="Times New Roman" w:cs="Times New Roman"/>
          <w:sz w:val="24"/>
          <w:szCs w:val="24"/>
        </w:rPr>
      </w:pPr>
      <w:r w:rsidRPr="001974AE">
        <w:rPr>
          <w:rFonts w:ascii="Times New Roman" w:hAnsi="Times New Roman" w:cs="Times New Roman"/>
          <w:sz w:val="24"/>
          <w:szCs w:val="24"/>
        </w:rPr>
        <w:t>Ocena spe</w:t>
      </w:r>
      <w:r w:rsidR="00084719" w:rsidRPr="001974AE">
        <w:rPr>
          <w:rFonts w:ascii="Times New Roman" w:hAnsi="Times New Roman" w:cs="Times New Roman"/>
          <w:sz w:val="24"/>
          <w:szCs w:val="24"/>
        </w:rPr>
        <w:t>łnienia warunków udziału w postę</w:t>
      </w:r>
      <w:r w:rsidRPr="001974AE">
        <w:rPr>
          <w:rFonts w:ascii="Times New Roman" w:hAnsi="Times New Roman" w:cs="Times New Roman"/>
          <w:sz w:val="24"/>
          <w:szCs w:val="24"/>
        </w:rPr>
        <w:t>powaniu będzie dokonywana na zasadzi</w:t>
      </w:r>
      <w:r w:rsidR="00084719" w:rsidRPr="001974AE">
        <w:rPr>
          <w:rFonts w:ascii="Times New Roman" w:hAnsi="Times New Roman" w:cs="Times New Roman"/>
          <w:sz w:val="24"/>
          <w:szCs w:val="24"/>
        </w:rPr>
        <w:t>e spełnienia/</w:t>
      </w:r>
      <w:r w:rsidR="001974AE">
        <w:rPr>
          <w:rFonts w:ascii="Times New Roman" w:hAnsi="Times New Roman" w:cs="Times New Roman"/>
          <w:sz w:val="24"/>
          <w:szCs w:val="24"/>
        </w:rPr>
        <w:t xml:space="preserve">nie spełnienia, </w:t>
      </w:r>
      <w:r w:rsidRPr="001974AE">
        <w:rPr>
          <w:rFonts w:ascii="Times New Roman" w:hAnsi="Times New Roman" w:cs="Times New Roman"/>
          <w:sz w:val="24"/>
          <w:szCs w:val="24"/>
        </w:rPr>
        <w:t>w oparciu o złożone przez wykonawcę oświadczenia</w:t>
      </w:r>
      <w:r w:rsidR="009B7801">
        <w:rPr>
          <w:rFonts w:ascii="Times New Roman" w:hAnsi="Times New Roman" w:cs="Times New Roman"/>
          <w:sz w:val="24"/>
          <w:szCs w:val="24"/>
        </w:rPr>
        <w:t xml:space="preserve"> </w:t>
      </w:r>
      <w:r w:rsidRPr="001974AE">
        <w:rPr>
          <w:rFonts w:ascii="Times New Roman" w:hAnsi="Times New Roman" w:cs="Times New Roman"/>
          <w:sz w:val="24"/>
          <w:szCs w:val="24"/>
        </w:rPr>
        <w:t xml:space="preserve">i </w:t>
      </w:r>
      <w:r w:rsidRPr="009B7801">
        <w:rPr>
          <w:rFonts w:ascii="Times New Roman" w:hAnsi="Times New Roman" w:cs="Times New Roman"/>
        </w:rPr>
        <w:t>dokumenty.</w:t>
      </w:r>
    </w:p>
    <w:p w:rsidR="00F9008D" w:rsidRPr="001974AE" w:rsidRDefault="00F9008D" w:rsidP="00390BFD">
      <w:pPr>
        <w:pStyle w:val="Akapitzlist"/>
        <w:numPr>
          <w:ilvl w:val="1"/>
          <w:numId w:val="25"/>
        </w:numPr>
        <w:spacing w:line="280" w:lineRule="atLeast"/>
        <w:jc w:val="both"/>
        <w:rPr>
          <w:rFonts w:ascii="Times New Roman" w:hAnsi="Times New Roman" w:cs="Times New Roman"/>
          <w:sz w:val="24"/>
          <w:szCs w:val="24"/>
        </w:rPr>
      </w:pPr>
      <w:r w:rsidRPr="001974AE">
        <w:rPr>
          <w:rFonts w:ascii="Times New Roman" w:hAnsi="Times New Roman" w:cs="Times New Roman"/>
          <w:sz w:val="24"/>
          <w:szCs w:val="24"/>
        </w:rPr>
        <w:t>Nie spełnienie przez wykonawcę choćby jednego z warunków opisanych powyżej skutkować będzie wykluczeniem wykonawcy z udziału w postępowaniu.</w:t>
      </w:r>
    </w:p>
    <w:p w:rsidR="00F9008D" w:rsidRPr="001974AE" w:rsidRDefault="00F9008D" w:rsidP="00390BFD">
      <w:pPr>
        <w:pStyle w:val="Akapitzlist"/>
        <w:numPr>
          <w:ilvl w:val="1"/>
          <w:numId w:val="25"/>
        </w:numPr>
        <w:spacing w:line="280" w:lineRule="atLeast"/>
        <w:jc w:val="both"/>
        <w:rPr>
          <w:rFonts w:ascii="Times New Roman" w:hAnsi="Times New Roman" w:cs="Times New Roman"/>
          <w:sz w:val="24"/>
          <w:szCs w:val="24"/>
        </w:rPr>
      </w:pPr>
      <w:r w:rsidRPr="001974AE">
        <w:rPr>
          <w:rFonts w:ascii="Times New Roman" w:hAnsi="Times New Roman" w:cs="Times New Roman"/>
          <w:sz w:val="24"/>
          <w:szCs w:val="24"/>
        </w:rPr>
        <w:t>Korzystanie przez wykonawcę ze zdolności technicznych lub sytuacji ekonomicznej innych podmiotów</w:t>
      </w:r>
      <w:r w:rsidR="00084719" w:rsidRPr="001974AE">
        <w:rPr>
          <w:rFonts w:ascii="Times New Roman" w:hAnsi="Times New Roman" w:cs="Times New Roman"/>
          <w:sz w:val="24"/>
          <w:szCs w:val="24"/>
        </w:rPr>
        <w:t>:</w:t>
      </w:r>
    </w:p>
    <w:p w:rsidR="00F9008D" w:rsidRPr="001974AE" w:rsidRDefault="00F9008D" w:rsidP="00390BFD">
      <w:pPr>
        <w:pStyle w:val="Akapitzlist"/>
        <w:numPr>
          <w:ilvl w:val="0"/>
          <w:numId w:val="28"/>
        </w:numPr>
        <w:spacing w:after="0" w:line="280" w:lineRule="atLeast"/>
        <w:jc w:val="both"/>
        <w:rPr>
          <w:rFonts w:ascii="Times New Roman" w:hAnsi="Times New Roman" w:cs="Times New Roman"/>
          <w:sz w:val="24"/>
          <w:szCs w:val="24"/>
        </w:rPr>
      </w:pPr>
      <w:r w:rsidRPr="001974AE">
        <w:rPr>
          <w:rFonts w:ascii="Times New Roman" w:hAnsi="Times New Roman" w:cs="Times New Roman"/>
          <w:bCs/>
          <w:sz w:val="24"/>
          <w:szCs w:val="24"/>
          <w:lang w:eastAsia="pl-PL"/>
        </w:rPr>
        <w:t>Wykonawca może w celu potwierdze</w:t>
      </w:r>
      <w:r w:rsidR="001974AE">
        <w:rPr>
          <w:rFonts w:ascii="Times New Roman" w:hAnsi="Times New Roman" w:cs="Times New Roman"/>
          <w:bCs/>
          <w:sz w:val="24"/>
          <w:szCs w:val="24"/>
          <w:lang w:eastAsia="pl-PL"/>
        </w:rPr>
        <w:t xml:space="preserve">nia spełniania warunków udziału </w:t>
      </w:r>
      <w:r w:rsidRPr="001974AE">
        <w:rPr>
          <w:rFonts w:ascii="Times New Roman" w:hAnsi="Times New Roman" w:cs="Times New Roman"/>
          <w:bCs/>
          <w:sz w:val="24"/>
          <w:szCs w:val="24"/>
          <w:lang w:eastAsia="pl-PL"/>
        </w:rPr>
        <w:t xml:space="preserve">w </w:t>
      </w:r>
      <w:proofErr w:type="spellStart"/>
      <w:r w:rsidRPr="001974AE">
        <w:rPr>
          <w:rFonts w:ascii="Times New Roman" w:hAnsi="Times New Roman" w:cs="Times New Roman"/>
          <w:bCs/>
          <w:sz w:val="24"/>
          <w:szCs w:val="24"/>
          <w:lang w:eastAsia="pl-PL"/>
        </w:rPr>
        <w:t>postępo</w:t>
      </w:r>
      <w:r w:rsidR="001974AE">
        <w:rPr>
          <w:rFonts w:ascii="Times New Roman" w:hAnsi="Times New Roman" w:cs="Times New Roman"/>
          <w:bCs/>
          <w:sz w:val="24"/>
          <w:szCs w:val="24"/>
          <w:lang w:eastAsia="pl-PL"/>
        </w:rPr>
        <w:t>-</w:t>
      </w:r>
      <w:r w:rsidRPr="001974AE">
        <w:rPr>
          <w:rFonts w:ascii="Times New Roman" w:hAnsi="Times New Roman" w:cs="Times New Roman"/>
          <w:bCs/>
          <w:sz w:val="24"/>
          <w:szCs w:val="24"/>
          <w:lang w:eastAsia="pl-PL"/>
        </w:rPr>
        <w:t>waniu</w:t>
      </w:r>
      <w:proofErr w:type="spellEnd"/>
      <w:r w:rsidRPr="001974AE">
        <w:rPr>
          <w:rFonts w:ascii="Times New Roman" w:hAnsi="Times New Roman" w:cs="Times New Roman"/>
          <w:bCs/>
          <w:sz w:val="24"/>
          <w:szCs w:val="24"/>
          <w:lang w:eastAsia="pl-PL"/>
        </w:rPr>
        <w:t>, w stosownych sytuacjach, polegać na zdolnościach technicznych lub zawodowych lub sytuacji finansowej lub ekonomicznej innych podmiotów, niezależnie od charakteru prawnego łączących go z nim stosunków prawnych.</w:t>
      </w:r>
    </w:p>
    <w:p w:rsidR="00F9008D" w:rsidRPr="001974AE" w:rsidRDefault="00F9008D" w:rsidP="00390BFD">
      <w:pPr>
        <w:pStyle w:val="Akapitzlist"/>
        <w:numPr>
          <w:ilvl w:val="0"/>
          <w:numId w:val="28"/>
        </w:numPr>
        <w:spacing w:after="0" w:line="280" w:lineRule="atLeast"/>
        <w:jc w:val="both"/>
        <w:rPr>
          <w:rFonts w:ascii="Times New Roman" w:hAnsi="Times New Roman" w:cs="Times New Roman"/>
          <w:sz w:val="24"/>
          <w:szCs w:val="24"/>
        </w:rPr>
      </w:pPr>
      <w:r w:rsidRPr="001974AE">
        <w:rPr>
          <w:rFonts w:ascii="Times New Roman" w:hAnsi="Times New Roman" w:cs="Times New Roman"/>
          <w:bCs/>
          <w:sz w:val="24"/>
          <w:szCs w:val="24"/>
          <w:lang w:eastAsia="pl-PL"/>
        </w:rPr>
        <w:t>Wykonawca, który polega na zdolnościach lub sytuacji innych podmiotów, musi udowodnić zamawiającemu,</w:t>
      </w:r>
      <w:r w:rsidR="001974AE">
        <w:rPr>
          <w:rFonts w:ascii="Times New Roman" w:hAnsi="Times New Roman" w:cs="Times New Roman"/>
          <w:bCs/>
          <w:sz w:val="24"/>
          <w:szCs w:val="24"/>
          <w:lang w:eastAsia="pl-PL"/>
        </w:rPr>
        <w:t xml:space="preserve"> </w:t>
      </w:r>
      <w:r w:rsidRPr="001974AE">
        <w:rPr>
          <w:rFonts w:ascii="Times New Roman" w:hAnsi="Times New Roman" w:cs="Times New Roman"/>
          <w:bCs/>
          <w:sz w:val="24"/>
          <w:szCs w:val="24"/>
          <w:lang w:eastAsia="pl-PL"/>
        </w:rPr>
        <w:t>że realizują</w:t>
      </w:r>
      <w:r w:rsidR="001974AE">
        <w:rPr>
          <w:rFonts w:ascii="Times New Roman" w:hAnsi="Times New Roman" w:cs="Times New Roman"/>
          <w:bCs/>
          <w:sz w:val="24"/>
          <w:szCs w:val="24"/>
          <w:lang w:eastAsia="pl-PL"/>
        </w:rPr>
        <w:t xml:space="preserve">c zamówienie, będzie dysponował </w:t>
      </w:r>
      <w:r w:rsidRPr="001974AE">
        <w:rPr>
          <w:rFonts w:ascii="Times New Roman" w:hAnsi="Times New Roman" w:cs="Times New Roman"/>
          <w:bCs/>
          <w:sz w:val="24"/>
          <w:szCs w:val="24"/>
          <w:lang w:eastAsia="pl-PL"/>
        </w:rPr>
        <w:t xml:space="preserve">niezbędnymi </w:t>
      </w:r>
      <w:r w:rsidRPr="001974AE">
        <w:rPr>
          <w:rFonts w:ascii="Times New Roman" w:hAnsi="Times New Roman" w:cs="Times New Roman"/>
          <w:bCs/>
          <w:sz w:val="24"/>
          <w:szCs w:val="24"/>
          <w:lang w:eastAsia="pl-PL"/>
        </w:rPr>
        <w:lastRenderedPageBreak/>
        <w:t>zasobami tych podmiotów, w szczególności przedstawiając zobowiązanie tych podmiotów do oddania mu do dyspozycji niezbędnych zasobów na potrzeby realizacji zamówienia.</w:t>
      </w:r>
    </w:p>
    <w:p w:rsidR="00F9008D" w:rsidRPr="001974AE" w:rsidRDefault="00F9008D" w:rsidP="00390BFD">
      <w:pPr>
        <w:pStyle w:val="Akapitzlist"/>
        <w:numPr>
          <w:ilvl w:val="0"/>
          <w:numId w:val="28"/>
        </w:numPr>
        <w:spacing w:after="0" w:line="280" w:lineRule="atLeast"/>
        <w:jc w:val="both"/>
        <w:rPr>
          <w:rFonts w:ascii="Times New Roman" w:hAnsi="Times New Roman" w:cs="Times New Roman"/>
          <w:sz w:val="24"/>
          <w:szCs w:val="24"/>
        </w:rPr>
      </w:pPr>
      <w:r w:rsidRPr="001974AE">
        <w:rPr>
          <w:rFonts w:ascii="Times New Roman" w:hAnsi="Times New Roman" w:cs="Times New Roman"/>
          <w:sz w:val="24"/>
          <w:szCs w:val="24"/>
        </w:rPr>
        <w:t>Zamawiający ocenia, czy udostępniane wykonawcy przez inne podmioty zdolności techniczne lub zawodowe lub ich sytuacja finansowa lub ekonomiczna, pozwalają na wykazanie przez wykona</w:t>
      </w:r>
      <w:r w:rsidR="00084719" w:rsidRPr="001974AE">
        <w:rPr>
          <w:rFonts w:ascii="Times New Roman" w:hAnsi="Times New Roman" w:cs="Times New Roman"/>
          <w:sz w:val="24"/>
          <w:szCs w:val="24"/>
        </w:rPr>
        <w:t xml:space="preserve">wcę spełniania warunków udziału </w:t>
      </w:r>
      <w:r w:rsidRPr="001974AE">
        <w:rPr>
          <w:rFonts w:ascii="Times New Roman" w:hAnsi="Times New Roman" w:cs="Times New Roman"/>
          <w:sz w:val="24"/>
          <w:szCs w:val="24"/>
        </w:rPr>
        <w:t xml:space="preserve">w postępowaniu oraz bada, czy nie zachodzą wobec tego podmiotu podstawy wykluczenia, o których mowa w art. 24 ust. 1 pkt 13–22 i ust. 5 ustawy </w:t>
      </w:r>
      <w:proofErr w:type="spellStart"/>
      <w:r w:rsidRPr="001974AE">
        <w:rPr>
          <w:rFonts w:ascii="Times New Roman" w:hAnsi="Times New Roman" w:cs="Times New Roman"/>
          <w:sz w:val="24"/>
          <w:szCs w:val="24"/>
        </w:rPr>
        <w:t>Pzp</w:t>
      </w:r>
      <w:proofErr w:type="spellEnd"/>
      <w:r w:rsidRPr="001974AE">
        <w:rPr>
          <w:rFonts w:ascii="Times New Roman" w:hAnsi="Times New Roman" w:cs="Times New Roman"/>
          <w:sz w:val="24"/>
          <w:szCs w:val="24"/>
        </w:rPr>
        <w:t>.</w:t>
      </w:r>
    </w:p>
    <w:p w:rsidR="00F9008D" w:rsidRPr="001974AE" w:rsidRDefault="00F9008D" w:rsidP="00390BFD">
      <w:pPr>
        <w:pStyle w:val="Akapitzlist"/>
        <w:numPr>
          <w:ilvl w:val="0"/>
          <w:numId w:val="28"/>
        </w:numPr>
        <w:spacing w:after="0" w:line="280" w:lineRule="atLeast"/>
        <w:jc w:val="both"/>
        <w:rPr>
          <w:rFonts w:ascii="Times New Roman" w:hAnsi="Times New Roman" w:cs="Times New Roman"/>
          <w:sz w:val="24"/>
          <w:szCs w:val="24"/>
        </w:rPr>
      </w:pPr>
      <w:r w:rsidRPr="001974AE">
        <w:rPr>
          <w:rFonts w:ascii="Times New Roman" w:hAnsi="Times New Roman" w:cs="Times New Roman"/>
          <w:sz w:val="24"/>
          <w:szCs w:val="24"/>
        </w:rPr>
        <w:t>W odniesieniu do warunków dotyczących, kwalifikacji zawodowych lub doświadczenia, wykonawcy mogą polegać na zdolnościach innych podmiotów, jeśli podmioty te zrealizują roboty budowlane lub usługi, do realizacji których te zdolności są wymagane.</w:t>
      </w:r>
    </w:p>
    <w:p w:rsidR="00F9008D" w:rsidRPr="001974AE" w:rsidRDefault="00F9008D" w:rsidP="00390BFD">
      <w:pPr>
        <w:pStyle w:val="Akapitzlist"/>
        <w:numPr>
          <w:ilvl w:val="0"/>
          <w:numId w:val="28"/>
        </w:numPr>
        <w:spacing w:after="0" w:line="280" w:lineRule="atLeast"/>
        <w:jc w:val="both"/>
        <w:rPr>
          <w:rFonts w:ascii="Times New Roman" w:hAnsi="Times New Roman" w:cs="Times New Roman"/>
          <w:sz w:val="24"/>
          <w:szCs w:val="24"/>
        </w:rPr>
      </w:pPr>
      <w:r w:rsidRPr="001974AE">
        <w:rPr>
          <w:rFonts w:ascii="Times New Roman" w:hAnsi="Times New Roman" w:cs="Times New Roman"/>
          <w:sz w:val="24"/>
          <w:szCs w:val="24"/>
        </w:rPr>
        <w:t xml:space="preserve">Wykonawca, który polega na sytuacji finansowej lub ekonomicznej innych </w:t>
      </w:r>
      <w:r w:rsidR="001974AE">
        <w:rPr>
          <w:rFonts w:ascii="Times New Roman" w:hAnsi="Times New Roman" w:cs="Times New Roman"/>
          <w:sz w:val="24"/>
          <w:szCs w:val="24"/>
        </w:rPr>
        <w:t xml:space="preserve">podmiotów, odpowiada solidarnie </w:t>
      </w:r>
      <w:r w:rsidRPr="001974AE">
        <w:rPr>
          <w:rFonts w:ascii="Times New Roman" w:hAnsi="Times New Roman" w:cs="Times New Roman"/>
          <w:sz w:val="24"/>
          <w:szCs w:val="24"/>
        </w:rPr>
        <w:t>z podmiotem, który zobowiązał się do udostępnienia zasobów, za szkodę poniesioną przez zamawiającego powstałą wskutek nieudostępnienia tych zasobów, chyba że za nieudostępnienie zasobów nie ponosi winy.</w:t>
      </w:r>
    </w:p>
    <w:p w:rsidR="00F9008D" w:rsidRPr="001974AE" w:rsidRDefault="00F9008D" w:rsidP="00390BFD">
      <w:pPr>
        <w:pStyle w:val="Akapitzlist"/>
        <w:numPr>
          <w:ilvl w:val="0"/>
          <w:numId w:val="28"/>
        </w:numPr>
        <w:spacing w:after="0" w:line="280" w:lineRule="atLeast"/>
        <w:jc w:val="both"/>
        <w:rPr>
          <w:rFonts w:ascii="Times New Roman" w:hAnsi="Times New Roman" w:cs="Times New Roman"/>
          <w:sz w:val="24"/>
          <w:szCs w:val="24"/>
        </w:rPr>
      </w:pPr>
      <w:r w:rsidRPr="001974AE">
        <w:rPr>
          <w:rFonts w:ascii="Times New Roman" w:hAnsi="Times New Roman" w:cs="Times New Roman"/>
          <w:sz w:val="24"/>
          <w:szCs w:val="24"/>
        </w:rPr>
        <w:t>Jeżeli zdolności techniczne lub zawodowe lub sytuacja ekonomiczna lub fin</w:t>
      </w:r>
      <w:r w:rsidR="00084719" w:rsidRPr="001974AE">
        <w:rPr>
          <w:rFonts w:ascii="Times New Roman" w:hAnsi="Times New Roman" w:cs="Times New Roman"/>
          <w:sz w:val="24"/>
          <w:szCs w:val="24"/>
        </w:rPr>
        <w:t xml:space="preserve">ansowa, podmiotu, o którym mowa </w:t>
      </w:r>
      <w:r w:rsidRPr="001974AE">
        <w:rPr>
          <w:rFonts w:ascii="Times New Roman" w:hAnsi="Times New Roman" w:cs="Times New Roman"/>
          <w:sz w:val="24"/>
          <w:szCs w:val="24"/>
        </w:rPr>
        <w:t>w ust.</w:t>
      </w:r>
      <w:r w:rsidR="00084719" w:rsidRPr="001974AE">
        <w:rPr>
          <w:rFonts w:ascii="Times New Roman" w:hAnsi="Times New Roman" w:cs="Times New Roman"/>
          <w:sz w:val="24"/>
          <w:szCs w:val="24"/>
        </w:rPr>
        <w:t xml:space="preserve"> 1 a</w:t>
      </w:r>
      <w:r w:rsidRPr="001974AE">
        <w:rPr>
          <w:rFonts w:ascii="Times New Roman" w:hAnsi="Times New Roman" w:cs="Times New Roman"/>
          <w:sz w:val="24"/>
          <w:szCs w:val="24"/>
        </w:rPr>
        <w:t xml:space="preserve">rt. 22a ustawy </w:t>
      </w:r>
      <w:proofErr w:type="spellStart"/>
      <w:r w:rsidRPr="001974AE">
        <w:rPr>
          <w:rFonts w:ascii="Times New Roman" w:hAnsi="Times New Roman" w:cs="Times New Roman"/>
          <w:sz w:val="24"/>
          <w:szCs w:val="24"/>
        </w:rPr>
        <w:t>Pzp</w:t>
      </w:r>
      <w:proofErr w:type="spellEnd"/>
      <w:r w:rsidRPr="001974AE">
        <w:rPr>
          <w:rFonts w:ascii="Times New Roman" w:hAnsi="Times New Roman" w:cs="Times New Roman"/>
          <w:sz w:val="24"/>
          <w:szCs w:val="24"/>
        </w:rPr>
        <w:t>, nie potwierdzają spełnienia p</w:t>
      </w:r>
      <w:r w:rsidR="001974AE">
        <w:rPr>
          <w:rFonts w:ascii="Times New Roman" w:hAnsi="Times New Roman" w:cs="Times New Roman"/>
          <w:sz w:val="24"/>
          <w:szCs w:val="24"/>
        </w:rPr>
        <w:t xml:space="preserve">rzez wykonawcę warunków udziału </w:t>
      </w:r>
      <w:r w:rsidRPr="001974AE">
        <w:rPr>
          <w:rFonts w:ascii="Times New Roman" w:hAnsi="Times New Roman" w:cs="Times New Roman"/>
          <w:sz w:val="24"/>
          <w:szCs w:val="24"/>
        </w:rPr>
        <w:t>w postępowaniu lub zachodzą wobec tych podmiotów podstawy wykluczenia, zamawiający żąda, aby wykonawca w terminie określonym przez zamawiającego:</w:t>
      </w:r>
    </w:p>
    <w:p w:rsidR="00F9008D" w:rsidRPr="001974AE" w:rsidRDefault="00F9008D" w:rsidP="00390BFD">
      <w:pPr>
        <w:pStyle w:val="Akapitzlist"/>
        <w:numPr>
          <w:ilvl w:val="0"/>
          <w:numId w:val="29"/>
        </w:numPr>
        <w:tabs>
          <w:tab w:val="left" w:pos="1134"/>
        </w:tabs>
        <w:spacing w:after="0" w:line="280" w:lineRule="atLeast"/>
        <w:jc w:val="both"/>
        <w:rPr>
          <w:rFonts w:ascii="Times New Roman" w:hAnsi="Times New Roman" w:cs="Times New Roman"/>
          <w:sz w:val="24"/>
          <w:szCs w:val="24"/>
        </w:rPr>
      </w:pPr>
      <w:r w:rsidRPr="001974AE">
        <w:rPr>
          <w:rFonts w:ascii="Times New Roman" w:hAnsi="Times New Roman" w:cs="Times New Roman"/>
          <w:sz w:val="24"/>
          <w:szCs w:val="24"/>
        </w:rPr>
        <w:t>zastąpił ten podmiot innym podmiotem lub podmiotami lub</w:t>
      </w:r>
    </w:p>
    <w:p w:rsidR="00742960" w:rsidRPr="00C72518" w:rsidRDefault="00F9008D" w:rsidP="00390BFD">
      <w:pPr>
        <w:pStyle w:val="Akapitzlist"/>
        <w:numPr>
          <w:ilvl w:val="0"/>
          <w:numId w:val="29"/>
        </w:numPr>
        <w:tabs>
          <w:tab w:val="left" w:pos="1134"/>
        </w:tabs>
        <w:spacing w:after="0" w:line="280" w:lineRule="atLeast"/>
        <w:jc w:val="both"/>
        <w:rPr>
          <w:rFonts w:ascii="Times New Roman" w:hAnsi="Times New Roman" w:cs="Times New Roman"/>
          <w:sz w:val="24"/>
          <w:szCs w:val="24"/>
        </w:rPr>
      </w:pPr>
      <w:r w:rsidRPr="001974AE">
        <w:rPr>
          <w:rFonts w:ascii="Times New Roman" w:hAnsi="Times New Roman" w:cs="Times New Roman"/>
          <w:sz w:val="24"/>
          <w:szCs w:val="24"/>
        </w:rPr>
        <w:t>zobowiązał się do osobistego wykonania odpowiedniej części zamówienia, jeżeli wykaże zdolności techniczne lub zawodowe lub sytuację finansową lub ekonom</w:t>
      </w:r>
      <w:r w:rsidR="00084719" w:rsidRPr="001974AE">
        <w:rPr>
          <w:rFonts w:ascii="Times New Roman" w:hAnsi="Times New Roman" w:cs="Times New Roman"/>
          <w:sz w:val="24"/>
          <w:szCs w:val="24"/>
        </w:rPr>
        <w:t>iczną, o których mowa w ust. 1 a</w:t>
      </w:r>
      <w:r w:rsidRPr="001974AE">
        <w:rPr>
          <w:rFonts w:ascii="Times New Roman" w:hAnsi="Times New Roman" w:cs="Times New Roman"/>
          <w:sz w:val="24"/>
          <w:szCs w:val="24"/>
        </w:rPr>
        <w:t xml:space="preserve">rt. 22a ustawy </w:t>
      </w:r>
      <w:proofErr w:type="spellStart"/>
      <w:r w:rsidRPr="001974AE">
        <w:rPr>
          <w:rFonts w:ascii="Times New Roman" w:hAnsi="Times New Roman" w:cs="Times New Roman"/>
          <w:sz w:val="24"/>
          <w:szCs w:val="24"/>
        </w:rPr>
        <w:t>Pzp</w:t>
      </w:r>
      <w:proofErr w:type="spellEnd"/>
      <w:r w:rsidRPr="001974AE">
        <w:rPr>
          <w:rFonts w:ascii="Times New Roman" w:hAnsi="Times New Roman" w:cs="Times New Roman"/>
          <w:sz w:val="24"/>
          <w:szCs w:val="24"/>
        </w:rPr>
        <w:t>.</w:t>
      </w:r>
    </w:p>
    <w:p w:rsidR="00C72518" w:rsidRPr="00C72518" w:rsidRDefault="00C72518" w:rsidP="00390BFD">
      <w:pPr>
        <w:pStyle w:val="Akapitzlist"/>
        <w:numPr>
          <w:ilvl w:val="1"/>
          <w:numId w:val="25"/>
        </w:numPr>
        <w:tabs>
          <w:tab w:val="left" w:pos="284"/>
        </w:tabs>
        <w:spacing w:after="0" w:line="280" w:lineRule="atLeast"/>
        <w:jc w:val="both"/>
        <w:rPr>
          <w:rFonts w:ascii="Times New Roman" w:hAnsi="Times New Roman" w:cs="Times New Roman"/>
          <w:sz w:val="24"/>
          <w:szCs w:val="24"/>
        </w:rPr>
      </w:pPr>
      <w:r w:rsidRPr="00C72518">
        <w:rPr>
          <w:rFonts w:ascii="Times New Roman" w:hAnsi="Times New Roman" w:cs="Times New Roman"/>
          <w:sz w:val="24"/>
          <w:szCs w:val="24"/>
        </w:rPr>
        <w:t>Wykonawca może w celu potwierdzenia spełniania warunków udziału w postępowaniu polegać na zdolnościach technicznych lub zawodowych lub sytuacji finansowej lub ekonomicznej innych podmiotów, niezależnie od charakteru prawnego łączących go z nim stosunków prawnych.</w:t>
      </w:r>
    </w:p>
    <w:p w:rsidR="00C72518" w:rsidRPr="00C72518" w:rsidRDefault="00C72518" w:rsidP="00390BFD">
      <w:pPr>
        <w:pStyle w:val="Akapitzlist"/>
        <w:numPr>
          <w:ilvl w:val="1"/>
          <w:numId w:val="25"/>
        </w:numPr>
        <w:tabs>
          <w:tab w:val="left" w:pos="284"/>
        </w:tabs>
        <w:spacing w:after="0" w:line="280" w:lineRule="atLeast"/>
        <w:jc w:val="both"/>
        <w:rPr>
          <w:rFonts w:ascii="Times New Roman" w:hAnsi="Times New Roman" w:cs="Times New Roman"/>
          <w:sz w:val="24"/>
          <w:szCs w:val="24"/>
        </w:rPr>
      </w:pPr>
      <w:r w:rsidRPr="00C72518">
        <w:rPr>
          <w:rFonts w:ascii="Times New Roman" w:hAnsi="Times New Roman" w:cs="Times New Roman"/>
          <w:sz w:val="24"/>
          <w:szCs w:val="24"/>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C72518" w:rsidRPr="00C72518" w:rsidRDefault="00C72518" w:rsidP="00390BFD">
      <w:pPr>
        <w:pStyle w:val="Akapitzlist"/>
        <w:numPr>
          <w:ilvl w:val="1"/>
          <w:numId w:val="25"/>
        </w:numPr>
        <w:tabs>
          <w:tab w:val="left" w:pos="284"/>
        </w:tabs>
        <w:spacing w:after="0" w:line="280" w:lineRule="atLeast"/>
        <w:jc w:val="both"/>
        <w:rPr>
          <w:rFonts w:ascii="Times New Roman" w:hAnsi="Times New Roman" w:cs="Times New Roman"/>
          <w:sz w:val="24"/>
          <w:szCs w:val="24"/>
        </w:rPr>
      </w:pPr>
      <w:r w:rsidRPr="00C72518">
        <w:rPr>
          <w:rFonts w:ascii="Times New Roman" w:hAnsi="Times New Roman" w:cs="Times New Roman"/>
          <w:sz w:val="24"/>
          <w:szCs w:val="24"/>
        </w:rPr>
        <w:t xml:space="preserve">Wykonawcy mogą wspólnie ubiegać się o udzielenie zamówienia, w takim przypadku, wykonawcy ustanawiają pełnomocnika do reprezentowania ich w postępowaniu </w:t>
      </w:r>
      <w:r>
        <w:rPr>
          <w:rFonts w:ascii="Times New Roman" w:hAnsi="Times New Roman" w:cs="Times New Roman"/>
          <w:sz w:val="24"/>
          <w:szCs w:val="24"/>
        </w:rPr>
        <w:t xml:space="preserve">                     </w:t>
      </w:r>
      <w:r w:rsidRPr="00C72518">
        <w:rPr>
          <w:rFonts w:ascii="Times New Roman" w:hAnsi="Times New Roman" w:cs="Times New Roman"/>
          <w:sz w:val="24"/>
          <w:szCs w:val="24"/>
        </w:rPr>
        <w:t xml:space="preserve">o udzielenie zamówienia albo reprezentowania w postępowaniu i zawarcia umowy </w:t>
      </w:r>
      <w:r>
        <w:rPr>
          <w:rFonts w:ascii="Times New Roman" w:hAnsi="Times New Roman" w:cs="Times New Roman"/>
          <w:sz w:val="24"/>
          <w:szCs w:val="24"/>
        </w:rPr>
        <w:t xml:space="preserve">                </w:t>
      </w:r>
      <w:r w:rsidRPr="00C72518">
        <w:rPr>
          <w:rFonts w:ascii="Times New Roman" w:hAnsi="Times New Roman" w:cs="Times New Roman"/>
          <w:sz w:val="24"/>
          <w:szCs w:val="24"/>
        </w:rPr>
        <w:t>w sprawie zamówienia publicznego. Przepisy dotyczące wykonawcy stosuje się odpowiednio do wykonawców, wspólnie ubiegających się o udzielenie zamówienia.</w:t>
      </w:r>
    </w:p>
    <w:p w:rsidR="00C72518" w:rsidRPr="00C72518" w:rsidRDefault="00C72518" w:rsidP="00390BFD">
      <w:pPr>
        <w:pStyle w:val="Akapitzlist"/>
        <w:numPr>
          <w:ilvl w:val="1"/>
          <w:numId w:val="25"/>
        </w:numPr>
        <w:spacing w:after="0" w:line="280" w:lineRule="atLeast"/>
        <w:jc w:val="both"/>
        <w:rPr>
          <w:rFonts w:ascii="Times New Roman" w:hAnsi="Times New Roman" w:cs="Times New Roman"/>
          <w:sz w:val="24"/>
          <w:szCs w:val="24"/>
        </w:rPr>
      </w:pPr>
      <w:r w:rsidRPr="00C72518">
        <w:rPr>
          <w:rFonts w:ascii="Times New Roman" w:hAnsi="Times New Roman" w:cs="Times New Roman"/>
          <w:sz w:val="24"/>
          <w:szCs w:val="24"/>
        </w:rPr>
        <w:t>Jeżeli oferta wykonawców ubiegających się wspólnie o udzielenie zamówienia została wybrana, zamawiający żąda przed zawarciem umowy w sprawie zamówienia publicznego umowy regulującej współpracę tych wykonawców.</w:t>
      </w:r>
    </w:p>
    <w:p w:rsidR="00C72518" w:rsidRPr="00C72518" w:rsidRDefault="00C72518" w:rsidP="00390BFD">
      <w:pPr>
        <w:pStyle w:val="Akapitzlist"/>
        <w:numPr>
          <w:ilvl w:val="1"/>
          <w:numId w:val="25"/>
        </w:numPr>
        <w:spacing w:after="0" w:line="280" w:lineRule="atLeast"/>
        <w:jc w:val="both"/>
        <w:rPr>
          <w:rFonts w:ascii="Times New Roman" w:hAnsi="Times New Roman" w:cs="Times New Roman"/>
          <w:sz w:val="24"/>
          <w:szCs w:val="24"/>
        </w:rPr>
      </w:pPr>
      <w:r w:rsidRPr="00C72518">
        <w:rPr>
          <w:rFonts w:ascii="Times New Roman" w:hAnsi="Times New Roman" w:cs="Times New Roman"/>
          <w:sz w:val="24"/>
          <w:szCs w:val="24"/>
        </w:rPr>
        <w:t>W przypadku wykonawców wspólnie ubiegających się o udzielenie zamówienia:</w:t>
      </w:r>
    </w:p>
    <w:p w:rsidR="00C72518" w:rsidRDefault="00C72518" w:rsidP="00390BFD">
      <w:pPr>
        <w:numPr>
          <w:ilvl w:val="0"/>
          <w:numId w:val="30"/>
        </w:numPr>
        <w:spacing w:after="0" w:line="280" w:lineRule="atLeast"/>
        <w:jc w:val="both"/>
        <w:rPr>
          <w:rFonts w:ascii="Times New Roman" w:hAnsi="Times New Roman" w:cs="Times New Roman"/>
          <w:sz w:val="24"/>
          <w:szCs w:val="24"/>
        </w:rPr>
      </w:pPr>
      <w:r w:rsidRPr="00C72518">
        <w:rPr>
          <w:rFonts w:ascii="Times New Roman" w:hAnsi="Times New Roman" w:cs="Times New Roman"/>
          <w:sz w:val="24"/>
          <w:szCs w:val="24"/>
        </w:rPr>
        <w:t xml:space="preserve">Każdy z nich oddzielnie musi spełniać warunki udziału w postępowaniu                     w zakresie Uprawnień do prowadzenia określonej </w:t>
      </w:r>
      <w:r>
        <w:rPr>
          <w:rFonts w:ascii="Times New Roman" w:hAnsi="Times New Roman" w:cs="Times New Roman"/>
          <w:sz w:val="24"/>
          <w:szCs w:val="24"/>
        </w:rPr>
        <w:t>działalności zawodowej,</w:t>
      </w:r>
    </w:p>
    <w:p w:rsidR="00DA49C0" w:rsidRDefault="00C72518" w:rsidP="00DA49C0">
      <w:pPr>
        <w:numPr>
          <w:ilvl w:val="0"/>
          <w:numId w:val="30"/>
        </w:numPr>
        <w:spacing w:after="0" w:line="280" w:lineRule="atLeast"/>
        <w:jc w:val="both"/>
        <w:rPr>
          <w:rFonts w:ascii="Times New Roman" w:hAnsi="Times New Roman" w:cs="Times New Roman"/>
          <w:sz w:val="24"/>
          <w:szCs w:val="24"/>
        </w:rPr>
      </w:pPr>
      <w:r w:rsidRPr="00C72518">
        <w:rPr>
          <w:rFonts w:ascii="Times New Roman" w:hAnsi="Times New Roman" w:cs="Times New Roman"/>
          <w:sz w:val="24"/>
          <w:szCs w:val="24"/>
        </w:rPr>
        <w:t>Wspólnie muszą spełniać warunki udziału w postępowaniu zakresie Sytuacji ekonomicznej lub finansowej oraz Zdolności technicznej lub zawodowej.</w:t>
      </w:r>
    </w:p>
    <w:p w:rsidR="0080796D" w:rsidRPr="00DA49C0" w:rsidRDefault="0080796D" w:rsidP="00AA091D">
      <w:pPr>
        <w:spacing w:after="0" w:line="280" w:lineRule="atLeast"/>
        <w:jc w:val="both"/>
        <w:rPr>
          <w:rFonts w:ascii="Times New Roman" w:hAnsi="Times New Roman" w:cs="Times New Roman"/>
          <w:sz w:val="12"/>
          <w:szCs w:val="12"/>
        </w:rPr>
      </w:pPr>
    </w:p>
    <w:p w:rsidR="00954F59" w:rsidRPr="00DA49C0" w:rsidRDefault="00DA49C0" w:rsidP="00AD7D86">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8. </w:t>
      </w:r>
      <w:r w:rsidR="009715C9" w:rsidRPr="00DA49C0">
        <w:rPr>
          <w:rFonts w:ascii="Times New Roman" w:hAnsi="Times New Roman" w:cs="Times New Roman"/>
          <w:b/>
          <w:sz w:val="24"/>
          <w:szCs w:val="24"/>
        </w:rPr>
        <w:t>PODSTAWY WYKLUCZENIA Z POSTĘPOWANIA</w:t>
      </w:r>
    </w:p>
    <w:p w:rsidR="00D161CB" w:rsidRPr="0057016F" w:rsidRDefault="00D161CB" w:rsidP="00390BFD">
      <w:pPr>
        <w:numPr>
          <w:ilvl w:val="0"/>
          <w:numId w:val="7"/>
        </w:numPr>
        <w:spacing w:after="0" w:line="280" w:lineRule="atLeast"/>
        <w:ind w:left="426" w:hanging="426"/>
        <w:jc w:val="both"/>
        <w:rPr>
          <w:rFonts w:ascii="Times New Roman" w:hAnsi="Times New Roman" w:cs="Times New Roman"/>
          <w:sz w:val="24"/>
          <w:szCs w:val="24"/>
        </w:rPr>
      </w:pPr>
      <w:r w:rsidRPr="0057016F">
        <w:rPr>
          <w:rFonts w:ascii="Times New Roman" w:hAnsi="Times New Roman" w:cs="Times New Roman"/>
          <w:sz w:val="24"/>
          <w:szCs w:val="24"/>
        </w:rPr>
        <w:t xml:space="preserve">Wykonawca nie może podlegać wykluczeniu z postępowania o udzielenie zamówienia na podstawie art. 24 ust. 1 ustawy </w:t>
      </w:r>
      <w:proofErr w:type="spellStart"/>
      <w:r w:rsidRPr="0057016F">
        <w:rPr>
          <w:rFonts w:ascii="Times New Roman" w:hAnsi="Times New Roman" w:cs="Times New Roman"/>
          <w:sz w:val="24"/>
          <w:szCs w:val="24"/>
        </w:rPr>
        <w:t>Pzp</w:t>
      </w:r>
      <w:proofErr w:type="spellEnd"/>
      <w:r w:rsidRPr="0057016F">
        <w:rPr>
          <w:rFonts w:ascii="Times New Roman" w:hAnsi="Times New Roman" w:cs="Times New Roman"/>
          <w:sz w:val="24"/>
          <w:szCs w:val="24"/>
        </w:rPr>
        <w:t>. Z postępowania o udzielenie zamówienia publicznego zamawiający wykluczy</w:t>
      </w:r>
      <w:r w:rsidR="0057016F">
        <w:rPr>
          <w:rFonts w:ascii="Times New Roman" w:hAnsi="Times New Roman" w:cs="Times New Roman"/>
          <w:sz w:val="24"/>
          <w:szCs w:val="24"/>
        </w:rPr>
        <w:t>:</w:t>
      </w:r>
      <w:r w:rsidRPr="0057016F">
        <w:rPr>
          <w:rFonts w:ascii="Times New Roman" w:hAnsi="Times New Roman" w:cs="Times New Roman"/>
          <w:sz w:val="24"/>
          <w:szCs w:val="24"/>
        </w:rPr>
        <w:t xml:space="preserve"> </w:t>
      </w:r>
    </w:p>
    <w:p w:rsidR="00D161CB" w:rsidRPr="0057016F" w:rsidRDefault="00D161CB" w:rsidP="00390BFD">
      <w:pPr>
        <w:numPr>
          <w:ilvl w:val="0"/>
          <w:numId w:val="31"/>
        </w:numPr>
        <w:spacing w:after="0" w:line="280" w:lineRule="atLeast"/>
        <w:ind w:left="709" w:hanging="425"/>
        <w:jc w:val="both"/>
        <w:rPr>
          <w:rFonts w:ascii="Times New Roman" w:hAnsi="Times New Roman" w:cs="Times New Roman"/>
          <w:sz w:val="24"/>
          <w:szCs w:val="24"/>
        </w:rPr>
      </w:pPr>
      <w:r w:rsidRPr="0057016F">
        <w:rPr>
          <w:rFonts w:ascii="Times New Roman" w:hAnsi="Times New Roman" w:cs="Times New Roman"/>
          <w:sz w:val="24"/>
          <w:szCs w:val="24"/>
        </w:rPr>
        <w:lastRenderedPageBreak/>
        <w:t xml:space="preserve">Wykonawcę, który nie wykazał spełniania warunków udziału w postępowaniu lub nie wykazał braku podstaw wykluczenia, </w:t>
      </w:r>
    </w:p>
    <w:p w:rsidR="00D161CB" w:rsidRPr="0057016F" w:rsidRDefault="00D161CB" w:rsidP="00390BFD">
      <w:pPr>
        <w:numPr>
          <w:ilvl w:val="0"/>
          <w:numId w:val="31"/>
        </w:numPr>
        <w:spacing w:after="0" w:line="280" w:lineRule="atLeast"/>
        <w:ind w:left="709" w:hanging="425"/>
        <w:jc w:val="both"/>
        <w:rPr>
          <w:rFonts w:ascii="Times New Roman" w:hAnsi="Times New Roman" w:cs="Times New Roman"/>
          <w:sz w:val="24"/>
          <w:szCs w:val="24"/>
        </w:rPr>
      </w:pPr>
      <w:r w:rsidRPr="0057016F">
        <w:rPr>
          <w:rFonts w:ascii="Times New Roman" w:hAnsi="Times New Roman" w:cs="Times New Roman"/>
          <w:sz w:val="24"/>
          <w:szCs w:val="24"/>
        </w:rPr>
        <w:t xml:space="preserve">Wykonawcę będącego osobą fizyczną, którego prawomocnie skazano za przestępstwo: </w:t>
      </w:r>
    </w:p>
    <w:p w:rsidR="00D161CB" w:rsidRPr="0057016F" w:rsidRDefault="00D161CB" w:rsidP="00390BFD">
      <w:pPr>
        <w:numPr>
          <w:ilvl w:val="2"/>
          <w:numId w:val="30"/>
        </w:numPr>
        <w:spacing w:after="0" w:line="280" w:lineRule="atLeast"/>
        <w:ind w:left="1134" w:hanging="283"/>
        <w:jc w:val="both"/>
        <w:rPr>
          <w:rFonts w:ascii="Times New Roman" w:hAnsi="Times New Roman" w:cs="Times New Roman"/>
          <w:sz w:val="24"/>
          <w:szCs w:val="24"/>
        </w:rPr>
      </w:pPr>
      <w:r w:rsidRPr="0057016F">
        <w:rPr>
          <w:rFonts w:ascii="Times New Roman" w:hAnsi="Times New Roman" w:cs="Times New Roman"/>
          <w:sz w:val="24"/>
          <w:szCs w:val="24"/>
        </w:rPr>
        <w:t xml:space="preserve">o którym mowa w art. 165a, art. 181-188, art. 189a, art. 218-221, art. 228-230a, </w:t>
      </w:r>
      <w:r w:rsidR="00C127A6">
        <w:rPr>
          <w:rFonts w:ascii="Times New Roman" w:hAnsi="Times New Roman" w:cs="Times New Roman"/>
          <w:sz w:val="24"/>
          <w:szCs w:val="24"/>
        </w:rPr>
        <w:t xml:space="preserve">  </w:t>
      </w:r>
      <w:r w:rsidRPr="0057016F">
        <w:rPr>
          <w:rFonts w:ascii="Times New Roman" w:hAnsi="Times New Roman" w:cs="Times New Roman"/>
          <w:sz w:val="24"/>
          <w:szCs w:val="24"/>
        </w:rPr>
        <w:t xml:space="preserve">art. 250a, art. 258 lub art. 270-309 ustawy z dnia 6 czerwca 1997 r. - Kodeks karny (Dz. U. </w:t>
      </w:r>
      <w:r w:rsidR="000019D3">
        <w:rPr>
          <w:rFonts w:ascii="Times New Roman" w:hAnsi="Times New Roman" w:cs="Times New Roman"/>
          <w:sz w:val="24"/>
          <w:szCs w:val="24"/>
        </w:rPr>
        <w:t>z 2018</w:t>
      </w:r>
      <w:r w:rsidRPr="0057016F">
        <w:rPr>
          <w:rFonts w:ascii="Times New Roman" w:hAnsi="Times New Roman" w:cs="Times New Roman"/>
          <w:sz w:val="24"/>
          <w:szCs w:val="24"/>
        </w:rPr>
        <w:t xml:space="preserve">, </w:t>
      </w:r>
      <w:r w:rsidR="000019D3">
        <w:rPr>
          <w:rFonts w:ascii="Times New Roman" w:hAnsi="Times New Roman" w:cs="Times New Roman"/>
          <w:sz w:val="24"/>
          <w:szCs w:val="24"/>
        </w:rPr>
        <w:t>poz. 1600</w:t>
      </w:r>
      <w:r w:rsidRPr="0057016F">
        <w:rPr>
          <w:rFonts w:ascii="Times New Roman" w:hAnsi="Times New Roman" w:cs="Times New Roman"/>
          <w:sz w:val="24"/>
          <w:szCs w:val="24"/>
        </w:rPr>
        <w:t>) lub art. 46 lub art. 48 ustawy z dnia 25 czerwca 2010</w:t>
      </w:r>
      <w:r w:rsidR="000019D3">
        <w:rPr>
          <w:rFonts w:ascii="Times New Roman" w:hAnsi="Times New Roman" w:cs="Times New Roman"/>
          <w:sz w:val="24"/>
          <w:szCs w:val="24"/>
        </w:rPr>
        <w:t xml:space="preserve"> </w:t>
      </w:r>
      <w:r w:rsidRPr="0057016F">
        <w:rPr>
          <w:rFonts w:ascii="Times New Roman" w:hAnsi="Times New Roman" w:cs="Times New Roman"/>
          <w:sz w:val="24"/>
          <w:szCs w:val="24"/>
        </w:rPr>
        <w:t>r. o sporcie (Dz. U. z 201</w:t>
      </w:r>
      <w:r w:rsidR="000019D3">
        <w:rPr>
          <w:rFonts w:ascii="Times New Roman" w:hAnsi="Times New Roman" w:cs="Times New Roman"/>
          <w:sz w:val="24"/>
          <w:szCs w:val="24"/>
        </w:rPr>
        <w:t>8</w:t>
      </w:r>
      <w:r w:rsidRPr="0057016F">
        <w:rPr>
          <w:rFonts w:ascii="Times New Roman" w:hAnsi="Times New Roman" w:cs="Times New Roman"/>
          <w:sz w:val="24"/>
          <w:szCs w:val="24"/>
        </w:rPr>
        <w:t xml:space="preserve"> r. poz. </w:t>
      </w:r>
      <w:r w:rsidR="000019D3">
        <w:rPr>
          <w:rFonts w:ascii="Times New Roman" w:hAnsi="Times New Roman" w:cs="Times New Roman"/>
          <w:sz w:val="24"/>
          <w:szCs w:val="24"/>
        </w:rPr>
        <w:t>1263 i 1669</w:t>
      </w:r>
      <w:r w:rsidRPr="0057016F">
        <w:rPr>
          <w:rFonts w:ascii="Times New Roman" w:hAnsi="Times New Roman" w:cs="Times New Roman"/>
          <w:sz w:val="24"/>
          <w:szCs w:val="24"/>
        </w:rPr>
        <w:t xml:space="preserve">), </w:t>
      </w:r>
    </w:p>
    <w:p w:rsidR="00D161CB" w:rsidRPr="0057016F" w:rsidRDefault="00D161CB" w:rsidP="00390BFD">
      <w:pPr>
        <w:numPr>
          <w:ilvl w:val="2"/>
          <w:numId w:val="30"/>
        </w:numPr>
        <w:tabs>
          <w:tab w:val="left" w:pos="1134"/>
        </w:tabs>
        <w:spacing w:after="0" w:line="280" w:lineRule="atLeast"/>
        <w:ind w:left="1134" w:hanging="283"/>
        <w:jc w:val="both"/>
        <w:rPr>
          <w:rFonts w:ascii="Times New Roman" w:hAnsi="Times New Roman" w:cs="Times New Roman"/>
          <w:sz w:val="24"/>
          <w:szCs w:val="24"/>
        </w:rPr>
      </w:pPr>
      <w:r w:rsidRPr="0057016F">
        <w:rPr>
          <w:rFonts w:ascii="Times New Roman" w:hAnsi="Times New Roman" w:cs="Times New Roman"/>
          <w:sz w:val="24"/>
          <w:szCs w:val="24"/>
        </w:rPr>
        <w:t xml:space="preserve">o charakterze terrorystycznym, o którym mowa w art. 115 § 20 ustawy z dnia </w:t>
      </w:r>
      <w:r w:rsidR="0057016F">
        <w:rPr>
          <w:rFonts w:ascii="Times New Roman" w:hAnsi="Times New Roman" w:cs="Times New Roman"/>
          <w:sz w:val="24"/>
          <w:szCs w:val="24"/>
        </w:rPr>
        <w:t xml:space="preserve">            </w:t>
      </w:r>
      <w:r w:rsidRPr="0057016F">
        <w:rPr>
          <w:rFonts w:ascii="Times New Roman" w:hAnsi="Times New Roman" w:cs="Times New Roman"/>
          <w:sz w:val="24"/>
          <w:szCs w:val="24"/>
        </w:rPr>
        <w:t>6 czerwca 1997</w:t>
      </w:r>
      <w:r w:rsidR="0057016F">
        <w:rPr>
          <w:rFonts w:ascii="Times New Roman" w:hAnsi="Times New Roman" w:cs="Times New Roman"/>
          <w:sz w:val="24"/>
          <w:szCs w:val="24"/>
        </w:rPr>
        <w:t xml:space="preserve"> </w:t>
      </w:r>
      <w:r w:rsidRPr="0057016F">
        <w:rPr>
          <w:rFonts w:ascii="Times New Roman" w:hAnsi="Times New Roman" w:cs="Times New Roman"/>
          <w:sz w:val="24"/>
          <w:szCs w:val="24"/>
        </w:rPr>
        <w:t>r. - Kodeks karny,</w:t>
      </w:r>
    </w:p>
    <w:p w:rsidR="00D161CB" w:rsidRPr="0057016F" w:rsidRDefault="00D161CB" w:rsidP="00390BFD">
      <w:pPr>
        <w:numPr>
          <w:ilvl w:val="2"/>
          <w:numId w:val="30"/>
        </w:numPr>
        <w:tabs>
          <w:tab w:val="left" w:pos="1134"/>
        </w:tabs>
        <w:spacing w:after="0" w:line="280" w:lineRule="atLeast"/>
        <w:ind w:left="1134" w:hanging="283"/>
        <w:jc w:val="both"/>
        <w:rPr>
          <w:rFonts w:ascii="Times New Roman" w:hAnsi="Times New Roman" w:cs="Times New Roman"/>
          <w:sz w:val="24"/>
          <w:szCs w:val="24"/>
        </w:rPr>
      </w:pPr>
      <w:r w:rsidRPr="0057016F">
        <w:rPr>
          <w:rFonts w:ascii="Times New Roman" w:hAnsi="Times New Roman" w:cs="Times New Roman"/>
          <w:sz w:val="24"/>
          <w:szCs w:val="24"/>
        </w:rPr>
        <w:t xml:space="preserve">skarbowe, </w:t>
      </w:r>
    </w:p>
    <w:p w:rsidR="00D161CB" w:rsidRPr="0057016F" w:rsidRDefault="00D161CB" w:rsidP="00C127A6">
      <w:pPr>
        <w:tabs>
          <w:tab w:val="left" w:pos="709"/>
        </w:tabs>
        <w:spacing w:after="0" w:line="280" w:lineRule="atLeast"/>
        <w:ind w:left="709"/>
        <w:jc w:val="both"/>
        <w:rPr>
          <w:rFonts w:ascii="Times New Roman" w:hAnsi="Times New Roman" w:cs="Times New Roman"/>
          <w:sz w:val="24"/>
          <w:szCs w:val="24"/>
        </w:rPr>
      </w:pPr>
      <w:r w:rsidRPr="0057016F">
        <w:rPr>
          <w:rFonts w:ascii="Times New Roman" w:hAnsi="Times New Roman" w:cs="Times New Roman"/>
          <w:sz w:val="24"/>
          <w:szCs w:val="24"/>
        </w:rPr>
        <w:t xml:space="preserve">gdy osoba, o której mowa w tych przepisach została skazana za przestępstwo wymienione w lit. a-c powyżej, </w:t>
      </w:r>
      <w:r w:rsidRPr="0057016F">
        <w:rPr>
          <w:rFonts w:ascii="Times New Roman" w:hAnsi="Times New Roman" w:cs="Times New Roman"/>
          <w:i/>
          <w:color w:val="002060"/>
          <w:sz w:val="24"/>
          <w:szCs w:val="24"/>
        </w:rPr>
        <w:t>jeżeli nie upłynęło 5 lat od dnia uprawomocnienia się wyroku potwierdzającego zaistnienie jednej z podstaw wykluczenia, chyba że w tym wyroku został określony inny okres wykluczenia</w:t>
      </w:r>
      <w:r w:rsidRPr="0057016F">
        <w:rPr>
          <w:rFonts w:ascii="Times New Roman" w:hAnsi="Times New Roman" w:cs="Times New Roman"/>
          <w:i/>
          <w:sz w:val="24"/>
          <w:szCs w:val="24"/>
        </w:rPr>
        <w:t>,</w:t>
      </w:r>
    </w:p>
    <w:p w:rsidR="00D161CB" w:rsidRPr="0057016F" w:rsidRDefault="00D161CB" w:rsidP="00A02239">
      <w:pPr>
        <w:numPr>
          <w:ilvl w:val="2"/>
          <w:numId w:val="30"/>
        </w:numPr>
        <w:tabs>
          <w:tab w:val="left" w:pos="1134"/>
        </w:tabs>
        <w:spacing w:after="0" w:line="280" w:lineRule="atLeast"/>
        <w:ind w:left="1134" w:hanging="283"/>
        <w:jc w:val="both"/>
        <w:rPr>
          <w:rFonts w:ascii="Times New Roman" w:hAnsi="Times New Roman" w:cs="Times New Roman"/>
          <w:sz w:val="24"/>
          <w:szCs w:val="24"/>
        </w:rPr>
      </w:pPr>
      <w:r w:rsidRPr="0057016F">
        <w:rPr>
          <w:rFonts w:ascii="Times New Roman" w:hAnsi="Times New Roman" w:cs="Times New Roman"/>
          <w:sz w:val="24"/>
          <w:szCs w:val="24"/>
        </w:rPr>
        <w:t>o którym mowa w art. 9 lub art. 10 ustawy z dnia 15 czerwca 2012 r. o skutkach powierzania wykonywania pracy cudzoziemcom przebywającym wbrew przepisom na terytorium Rzeczypospolitej Polskiej (Dz. U. poz. 769),</w:t>
      </w:r>
    </w:p>
    <w:p w:rsidR="00D161CB" w:rsidRPr="0057016F" w:rsidRDefault="00D161CB" w:rsidP="00390BFD">
      <w:pPr>
        <w:numPr>
          <w:ilvl w:val="0"/>
          <w:numId w:val="31"/>
        </w:numPr>
        <w:spacing w:after="0" w:line="280" w:lineRule="atLeast"/>
        <w:ind w:left="709" w:hanging="425"/>
        <w:jc w:val="both"/>
        <w:rPr>
          <w:rFonts w:ascii="Times New Roman" w:hAnsi="Times New Roman" w:cs="Times New Roman"/>
          <w:sz w:val="24"/>
          <w:szCs w:val="24"/>
        </w:rPr>
      </w:pPr>
      <w:r w:rsidRPr="0057016F">
        <w:rPr>
          <w:rFonts w:ascii="Times New Roman" w:hAnsi="Times New Roman" w:cs="Times New Roman"/>
          <w:sz w:val="24"/>
          <w:szCs w:val="24"/>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 lit. a-c powyżej, </w:t>
      </w:r>
      <w:r w:rsidRPr="0057016F">
        <w:rPr>
          <w:rFonts w:ascii="Times New Roman" w:hAnsi="Times New Roman" w:cs="Times New Roman"/>
          <w:i/>
          <w:color w:val="002060"/>
          <w:sz w:val="24"/>
          <w:szCs w:val="24"/>
        </w:rPr>
        <w:t>jeżeli nie upłynęło 5 lat od dnia uprawomocnienia się wyroku potwierdzającego zaistnienie jednej z podstaw wykluczenia, chyba że w tym wyroku został określony inny okres wykluczenia lub został skazany za przestępstwo, o którym mowa w pkt 2) lit. d) powyżej</w:t>
      </w:r>
      <w:r w:rsidRPr="0057016F">
        <w:rPr>
          <w:rFonts w:ascii="Times New Roman" w:hAnsi="Times New Roman" w:cs="Times New Roman"/>
          <w:sz w:val="24"/>
          <w:szCs w:val="24"/>
        </w:rPr>
        <w:t>,</w:t>
      </w:r>
    </w:p>
    <w:p w:rsidR="00D161CB" w:rsidRPr="0057016F" w:rsidRDefault="00D161CB" w:rsidP="00390BFD">
      <w:pPr>
        <w:numPr>
          <w:ilvl w:val="0"/>
          <w:numId w:val="31"/>
        </w:numPr>
        <w:spacing w:after="0" w:line="280" w:lineRule="atLeast"/>
        <w:ind w:left="709" w:hanging="425"/>
        <w:jc w:val="both"/>
        <w:rPr>
          <w:rFonts w:ascii="Times New Roman" w:hAnsi="Times New Roman" w:cs="Times New Roman"/>
          <w:sz w:val="24"/>
          <w:szCs w:val="24"/>
        </w:rPr>
      </w:pPr>
      <w:r w:rsidRPr="0057016F">
        <w:rPr>
          <w:rFonts w:ascii="Times New Roman" w:hAnsi="Times New Roman" w:cs="Times New Roman"/>
          <w:sz w:val="24"/>
          <w:szCs w:val="24"/>
        </w:rPr>
        <w:t>Wykonawcę, wobec którego wydano prawomocny wyrok sądu lub ostateczną decy</w:t>
      </w:r>
      <w:r w:rsidR="0057016F">
        <w:rPr>
          <w:rFonts w:ascii="Times New Roman" w:hAnsi="Times New Roman" w:cs="Times New Roman"/>
          <w:sz w:val="24"/>
          <w:szCs w:val="24"/>
        </w:rPr>
        <w:t xml:space="preserve">zję administracyjną o zaleganiu </w:t>
      </w:r>
      <w:r w:rsidRPr="0057016F">
        <w:rPr>
          <w:rFonts w:ascii="Times New Roman" w:hAnsi="Times New Roman" w:cs="Times New Roman"/>
          <w:sz w:val="24"/>
          <w:szCs w:val="24"/>
        </w:rPr>
        <w:t>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r w:rsidRPr="0057016F">
        <w:rPr>
          <w:rFonts w:ascii="Times New Roman" w:hAnsi="Times New Roman" w:cs="Times New Roman"/>
          <w:i/>
          <w:color w:val="002060"/>
          <w:sz w:val="24"/>
          <w:szCs w:val="24"/>
        </w:rPr>
        <w:t>, jeżel</w:t>
      </w:r>
      <w:r w:rsidR="0057016F">
        <w:rPr>
          <w:rFonts w:ascii="Times New Roman" w:hAnsi="Times New Roman" w:cs="Times New Roman"/>
          <w:i/>
          <w:color w:val="002060"/>
          <w:sz w:val="24"/>
          <w:szCs w:val="24"/>
        </w:rPr>
        <w:t xml:space="preserve">i nie upłynęły </w:t>
      </w:r>
      <w:r w:rsidRPr="0057016F">
        <w:rPr>
          <w:rFonts w:ascii="Times New Roman" w:hAnsi="Times New Roman" w:cs="Times New Roman"/>
          <w:i/>
          <w:color w:val="002060"/>
          <w:sz w:val="24"/>
          <w:szCs w:val="24"/>
        </w:rPr>
        <w:t>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r w:rsidRPr="0057016F">
        <w:rPr>
          <w:rFonts w:ascii="Times New Roman" w:hAnsi="Times New Roman" w:cs="Times New Roman"/>
          <w:sz w:val="24"/>
          <w:szCs w:val="24"/>
        </w:rPr>
        <w:t>,</w:t>
      </w:r>
    </w:p>
    <w:p w:rsidR="00D161CB" w:rsidRPr="0057016F" w:rsidRDefault="00D161CB" w:rsidP="00390BFD">
      <w:pPr>
        <w:numPr>
          <w:ilvl w:val="0"/>
          <w:numId w:val="31"/>
        </w:numPr>
        <w:spacing w:after="0" w:line="280" w:lineRule="atLeast"/>
        <w:ind w:left="709" w:hanging="425"/>
        <w:jc w:val="both"/>
        <w:rPr>
          <w:rFonts w:ascii="Times New Roman" w:hAnsi="Times New Roman" w:cs="Times New Roman"/>
          <w:sz w:val="24"/>
          <w:szCs w:val="24"/>
        </w:rPr>
      </w:pPr>
      <w:r w:rsidRPr="0057016F">
        <w:rPr>
          <w:rFonts w:ascii="Times New Roman" w:hAnsi="Times New Roman" w:cs="Times New Roman"/>
          <w:sz w:val="24"/>
          <w:szCs w:val="24"/>
        </w:rPr>
        <w:t>Wykonawcę, który w wyniku zamierzonego działania lub rażącego niedbalstwa wprowadził zamawiającego w błąd przy przedstawieniu informacji, że nie podlega wykluczeniu, spełnia warunki udziału w postępowaniu</w:t>
      </w:r>
      <w:r w:rsidR="0057016F">
        <w:rPr>
          <w:rFonts w:ascii="Times New Roman" w:hAnsi="Times New Roman" w:cs="Times New Roman"/>
          <w:sz w:val="24"/>
          <w:szCs w:val="24"/>
        </w:rPr>
        <w:t xml:space="preserve"> lub obiektywne i </w:t>
      </w:r>
      <w:proofErr w:type="spellStart"/>
      <w:r w:rsidR="0057016F">
        <w:rPr>
          <w:rFonts w:ascii="Times New Roman" w:hAnsi="Times New Roman" w:cs="Times New Roman"/>
          <w:sz w:val="24"/>
          <w:szCs w:val="24"/>
        </w:rPr>
        <w:t>niedyskrymi-na</w:t>
      </w:r>
      <w:r w:rsidRPr="0057016F">
        <w:rPr>
          <w:rFonts w:ascii="Times New Roman" w:hAnsi="Times New Roman" w:cs="Times New Roman"/>
          <w:sz w:val="24"/>
          <w:szCs w:val="24"/>
        </w:rPr>
        <w:t>cyjne</w:t>
      </w:r>
      <w:proofErr w:type="spellEnd"/>
      <w:r w:rsidRPr="0057016F">
        <w:rPr>
          <w:rFonts w:ascii="Times New Roman" w:hAnsi="Times New Roman" w:cs="Times New Roman"/>
          <w:sz w:val="24"/>
          <w:szCs w:val="24"/>
        </w:rPr>
        <w:t xml:space="preserve"> kryteria, zwane dalej "kryteriami selekcji", lub który zataił te informacje lub nie jest w stanie przedstawić wymaganych dokumentów, </w:t>
      </w:r>
    </w:p>
    <w:p w:rsidR="00D161CB" w:rsidRPr="0057016F" w:rsidRDefault="00D161CB" w:rsidP="00390BFD">
      <w:pPr>
        <w:numPr>
          <w:ilvl w:val="0"/>
          <w:numId w:val="31"/>
        </w:numPr>
        <w:spacing w:after="0" w:line="280" w:lineRule="atLeast"/>
        <w:ind w:left="709" w:hanging="425"/>
        <w:jc w:val="both"/>
        <w:rPr>
          <w:rFonts w:ascii="Times New Roman" w:hAnsi="Times New Roman" w:cs="Times New Roman"/>
          <w:sz w:val="24"/>
          <w:szCs w:val="24"/>
        </w:rPr>
      </w:pPr>
      <w:r w:rsidRPr="0057016F">
        <w:rPr>
          <w:rFonts w:ascii="Times New Roman" w:hAnsi="Times New Roman" w:cs="Times New Roman"/>
          <w:sz w:val="24"/>
          <w:szCs w:val="24"/>
        </w:rPr>
        <w:t>Wykonawcę, który w wyniku lekkomyślności lub niedbalstwa przedstawił informacje wprowadzające w błąd zamawiającego, mogące mieć istotny wpływ na decyzje podejmowane przez zamawiającego w postępowaniu o udzielenie zamówienia,</w:t>
      </w:r>
    </w:p>
    <w:p w:rsidR="00D161CB" w:rsidRPr="0057016F" w:rsidRDefault="00D161CB" w:rsidP="00390BFD">
      <w:pPr>
        <w:numPr>
          <w:ilvl w:val="0"/>
          <w:numId w:val="31"/>
        </w:numPr>
        <w:spacing w:after="0" w:line="280" w:lineRule="atLeast"/>
        <w:ind w:left="709" w:hanging="425"/>
        <w:jc w:val="both"/>
        <w:rPr>
          <w:rFonts w:ascii="Times New Roman" w:hAnsi="Times New Roman" w:cs="Times New Roman"/>
          <w:sz w:val="24"/>
          <w:szCs w:val="24"/>
        </w:rPr>
      </w:pPr>
      <w:r w:rsidRPr="0057016F">
        <w:rPr>
          <w:rFonts w:ascii="Times New Roman" w:hAnsi="Times New Roman" w:cs="Times New Roman"/>
          <w:sz w:val="24"/>
          <w:szCs w:val="24"/>
        </w:rPr>
        <w:t xml:space="preserve">Wykonawcę, który bezprawnie wpływał lub próbował wpłynąć na czynności zamawiającego lub pozyskać informacje poufne, mogące dać mu przewagę </w:t>
      </w:r>
      <w:r w:rsidR="0057016F">
        <w:rPr>
          <w:rFonts w:ascii="Times New Roman" w:hAnsi="Times New Roman" w:cs="Times New Roman"/>
          <w:sz w:val="24"/>
          <w:szCs w:val="24"/>
        </w:rPr>
        <w:t xml:space="preserve">                    </w:t>
      </w:r>
      <w:r w:rsidRPr="0057016F">
        <w:rPr>
          <w:rFonts w:ascii="Times New Roman" w:hAnsi="Times New Roman" w:cs="Times New Roman"/>
          <w:sz w:val="24"/>
          <w:szCs w:val="24"/>
        </w:rPr>
        <w:t xml:space="preserve">w postępowaniu o udzielenie zamówienia, </w:t>
      </w:r>
      <w:r w:rsidRPr="0057016F">
        <w:rPr>
          <w:rFonts w:ascii="Times New Roman" w:hAnsi="Times New Roman" w:cs="Times New Roman"/>
          <w:i/>
          <w:color w:val="002060"/>
          <w:sz w:val="24"/>
          <w:szCs w:val="24"/>
        </w:rPr>
        <w:t>jeżeli nie upłynęły 3 lata od dnia zaistnienia zdarzenia będącego podstawą wykluczenia</w:t>
      </w:r>
      <w:r w:rsidRPr="0057016F">
        <w:rPr>
          <w:rFonts w:ascii="Times New Roman" w:hAnsi="Times New Roman" w:cs="Times New Roman"/>
          <w:sz w:val="24"/>
          <w:szCs w:val="24"/>
        </w:rPr>
        <w:t>,</w:t>
      </w:r>
    </w:p>
    <w:p w:rsidR="00D161CB" w:rsidRPr="0057016F" w:rsidRDefault="00D161CB" w:rsidP="00390BFD">
      <w:pPr>
        <w:numPr>
          <w:ilvl w:val="0"/>
          <w:numId w:val="31"/>
        </w:numPr>
        <w:spacing w:after="0" w:line="280" w:lineRule="atLeast"/>
        <w:ind w:left="709" w:hanging="425"/>
        <w:jc w:val="both"/>
        <w:rPr>
          <w:rFonts w:ascii="Times New Roman" w:hAnsi="Times New Roman" w:cs="Times New Roman"/>
          <w:sz w:val="24"/>
          <w:szCs w:val="24"/>
        </w:rPr>
      </w:pPr>
      <w:r w:rsidRPr="0057016F">
        <w:rPr>
          <w:rFonts w:ascii="Times New Roman" w:hAnsi="Times New Roman" w:cs="Times New Roman"/>
          <w:sz w:val="24"/>
          <w:szCs w:val="24"/>
        </w:rPr>
        <w:t>Wykonawcę, który brał udział w przygotowaniu postępowania o udzielenie zamówienia lub któr</w:t>
      </w:r>
      <w:r w:rsidR="0057016F">
        <w:rPr>
          <w:rFonts w:ascii="Times New Roman" w:hAnsi="Times New Roman" w:cs="Times New Roman"/>
          <w:sz w:val="24"/>
          <w:szCs w:val="24"/>
        </w:rPr>
        <w:t xml:space="preserve">ego pracownik, </w:t>
      </w:r>
      <w:r w:rsidRPr="0057016F">
        <w:rPr>
          <w:rFonts w:ascii="Times New Roman" w:hAnsi="Times New Roman" w:cs="Times New Roman"/>
          <w:sz w:val="24"/>
          <w:szCs w:val="24"/>
        </w:rPr>
        <w:t xml:space="preserve">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t>
      </w:r>
      <w:r w:rsidR="00990220">
        <w:rPr>
          <w:rFonts w:ascii="Times New Roman" w:hAnsi="Times New Roman" w:cs="Times New Roman"/>
          <w:sz w:val="24"/>
          <w:szCs w:val="24"/>
        </w:rPr>
        <w:t xml:space="preserve">                         </w:t>
      </w:r>
      <w:r w:rsidRPr="0057016F">
        <w:rPr>
          <w:rFonts w:ascii="Times New Roman" w:hAnsi="Times New Roman" w:cs="Times New Roman"/>
          <w:sz w:val="24"/>
          <w:szCs w:val="24"/>
        </w:rPr>
        <w:t>w postępowaniu, przy czym przed wykluczeniem wykonawcy, zamawiający zapewnia temu wykonawcy możliwo</w:t>
      </w:r>
      <w:r w:rsidR="0057016F">
        <w:rPr>
          <w:rFonts w:ascii="Times New Roman" w:hAnsi="Times New Roman" w:cs="Times New Roman"/>
          <w:sz w:val="24"/>
          <w:szCs w:val="24"/>
        </w:rPr>
        <w:t xml:space="preserve">ść udowodnienia, że jego udział </w:t>
      </w:r>
      <w:r w:rsidRPr="0057016F">
        <w:rPr>
          <w:rFonts w:ascii="Times New Roman" w:hAnsi="Times New Roman" w:cs="Times New Roman"/>
          <w:sz w:val="24"/>
          <w:szCs w:val="24"/>
        </w:rPr>
        <w:t xml:space="preserve">w przygotowaniu </w:t>
      </w:r>
      <w:r w:rsidRPr="0057016F">
        <w:rPr>
          <w:rFonts w:ascii="Times New Roman" w:hAnsi="Times New Roman" w:cs="Times New Roman"/>
          <w:sz w:val="24"/>
          <w:szCs w:val="24"/>
        </w:rPr>
        <w:lastRenderedPageBreak/>
        <w:t xml:space="preserve">postępowania o udzielenie zamówienia nie zakłóci konkurencji – zamawiający </w:t>
      </w:r>
      <w:r w:rsidR="00990220">
        <w:rPr>
          <w:rFonts w:ascii="Times New Roman" w:hAnsi="Times New Roman" w:cs="Times New Roman"/>
          <w:sz w:val="24"/>
          <w:szCs w:val="24"/>
        </w:rPr>
        <w:t xml:space="preserve">                       </w:t>
      </w:r>
      <w:r w:rsidRPr="0057016F">
        <w:rPr>
          <w:rFonts w:ascii="Times New Roman" w:hAnsi="Times New Roman" w:cs="Times New Roman"/>
          <w:sz w:val="24"/>
          <w:szCs w:val="24"/>
        </w:rPr>
        <w:t>w protokole wskazuje sposób zapewnienia konkurencji</w:t>
      </w:r>
    </w:p>
    <w:p w:rsidR="00D161CB" w:rsidRPr="0057016F" w:rsidRDefault="00D161CB" w:rsidP="00390BFD">
      <w:pPr>
        <w:numPr>
          <w:ilvl w:val="0"/>
          <w:numId w:val="31"/>
        </w:numPr>
        <w:spacing w:after="0" w:line="280" w:lineRule="atLeast"/>
        <w:ind w:left="709" w:hanging="425"/>
        <w:jc w:val="both"/>
        <w:rPr>
          <w:rFonts w:ascii="Times New Roman" w:hAnsi="Times New Roman" w:cs="Times New Roman"/>
          <w:sz w:val="24"/>
          <w:szCs w:val="24"/>
        </w:rPr>
      </w:pPr>
      <w:r w:rsidRPr="0057016F">
        <w:rPr>
          <w:rFonts w:ascii="Times New Roman" w:hAnsi="Times New Roman" w:cs="Times New Roman"/>
          <w:sz w:val="24"/>
          <w:szCs w:val="24"/>
        </w:rPr>
        <w:t xml:space="preserve">Wykonawcę, który z innymi wykonawcami zawarł porozumienie mające na celu zakłócenie konkurencji między wykonawcami w postępowaniu o udzielenie zamówienia, co zamawiający jest w stanie wykazać za pomocą stosownych środków dowodowych, </w:t>
      </w:r>
      <w:r w:rsidRPr="0057016F">
        <w:rPr>
          <w:rFonts w:ascii="Times New Roman" w:hAnsi="Times New Roman" w:cs="Times New Roman"/>
          <w:i/>
          <w:color w:val="002060"/>
          <w:sz w:val="24"/>
          <w:szCs w:val="24"/>
        </w:rPr>
        <w:t>jeżeli nie upłynęły 3 lata od dnia zaistnienia zdarzenia będącego podstawą wykluczenia</w:t>
      </w:r>
      <w:r w:rsidRPr="0057016F">
        <w:rPr>
          <w:rFonts w:ascii="Times New Roman" w:hAnsi="Times New Roman" w:cs="Times New Roman"/>
          <w:sz w:val="24"/>
          <w:szCs w:val="24"/>
        </w:rPr>
        <w:t>,</w:t>
      </w:r>
    </w:p>
    <w:p w:rsidR="00D161CB" w:rsidRPr="0057016F" w:rsidRDefault="00D161CB" w:rsidP="00390BFD">
      <w:pPr>
        <w:numPr>
          <w:ilvl w:val="0"/>
          <w:numId w:val="31"/>
        </w:numPr>
        <w:spacing w:after="0" w:line="280" w:lineRule="atLeast"/>
        <w:ind w:left="709" w:hanging="425"/>
        <w:jc w:val="both"/>
        <w:rPr>
          <w:rFonts w:ascii="Times New Roman" w:hAnsi="Times New Roman" w:cs="Times New Roman"/>
          <w:sz w:val="24"/>
          <w:szCs w:val="24"/>
        </w:rPr>
      </w:pPr>
      <w:r w:rsidRPr="0057016F">
        <w:rPr>
          <w:rFonts w:ascii="Times New Roman" w:hAnsi="Times New Roman" w:cs="Times New Roman"/>
          <w:sz w:val="24"/>
          <w:szCs w:val="24"/>
        </w:rPr>
        <w:t xml:space="preserve">Wykonawcę będącego podmiotem zbiorowym, wobec którego sąd orzekł zakaz ubiegania się o zamówienia publiczne na podstawie ustawy z dnia 28 października </w:t>
      </w:r>
      <w:r w:rsidR="000019D3">
        <w:rPr>
          <w:rFonts w:ascii="Times New Roman" w:hAnsi="Times New Roman" w:cs="Times New Roman"/>
          <w:sz w:val="24"/>
          <w:szCs w:val="24"/>
        </w:rPr>
        <w:br/>
      </w:r>
      <w:r w:rsidRPr="0057016F">
        <w:rPr>
          <w:rFonts w:ascii="Times New Roman" w:hAnsi="Times New Roman" w:cs="Times New Roman"/>
          <w:sz w:val="24"/>
          <w:szCs w:val="24"/>
        </w:rPr>
        <w:t>2002 r. o odpowiedzialności podmiotów zbiorowych za czyny zabronione pod groźbą kary (Dz. U. z 201</w:t>
      </w:r>
      <w:r w:rsidR="000019D3">
        <w:rPr>
          <w:rFonts w:ascii="Times New Roman" w:hAnsi="Times New Roman" w:cs="Times New Roman"/>
          <w:sz w:val="24"/>
          <w:szCs w:val="24"/>
        </w:rPr>
        <w:t>8</w:t>
      </w:r>
      <w:r w:rsidRPr="0057016F">
        <w:rPr>
          <w:rFonts w:ascii="Times New Roman" w:hAnsi="Times New Roman" w:cs="Times New Roman"/>
          <w:sz w:val="24"/>
          <w:szCs w:val="24"/>
        </w:rPr>
        <w:t xml:space="preserve"> r. po</w:t>
      </w:r>
      <w:r w:rsidR="000019D3">
        <w:rPr>
          <w:rFonts w:ascii="Times New Roman" w:hAnsi="Times New Roman" w:cs="Times New Roman"/>
          <w:sz w:val="24"/>
          <w:szCs w:val="24"/>
        </w:rPr>
        <w:t>z. 703 i 277</w:t>
      </w:r>
      <w:r w:rsidRPr="0057016F">
        <w:rPr>
          <w:rFonts w:ascii="Times New Roman" w:hAnsi="Times New Roman" w:cs="Times New Roman"/>
          <w:sz w:val="24"/>
          <w:szCs w:val="24"/>
        </w:rPr>
        <w:t xml:space="preserve">), </w:t>
      </w:r>
      <w:r w:rsidRPr="0057016F">
        <w:rPr>
          <w:rFonts w:ascii="Times New Roman" w:hAnsi="Times New Roman" w:cs="Times New Roman"/>
          <w:i/>
          <w:color w:val="002060"/>
          <w:sz w:val="24"/>
          <w:szCs w:val="24"/>
        </w:rPr>
        <w:t>jeżeli nie upłynął okres, na jaki został</w:t>
      </w:r>
      <w:r w:rsidR="000019D3">
        <w:rPr>
          <w:rFonts w:ascii="Times New Roman" w:hAnsi="Times New Roman" w:cs="Times New Roman"/>
          <w:i/>
          <w:color w:val="002060"/>
          <w:sz w:val="24"/>
          <w:szCs w:val="24"/>
        </w:rPr>
        <w:t xml:space="preserve"> </w:t>
      </w:r>
      <w:r w:rsidRPr="0057016F">
        <w:rPr>
          <w:rFonts w:ascii="Times New Roman" w:hAnsi="Times New Roman" w:cs="Times New Roman"/>
          <w:i/>
          <w:color w:val="002060"/>
          <w:sz w:val="24"/>
          <w:szCs w:val="24"/>
        </w:rPr>
        <w:t>prawomocnie orzeczony zakaz ubiegania się o zamówienia publiczne</w:t>
      </w:r>
      <w:r w:rsidRPr="0057016F">
        <w:rPr>
          <w:rFonts w:ascii="Times New Roman" w:hAnsi="Times New Roman" w:cs="Times New Roman"/>
          <w:sz w:val="24"/>
          <w:szCs w:val="24"/>
        </w:rPr>
        <w:t>,</w:t>
      </w:r>
    </w:p>
    <w:p w:rsidR="00D161CB" w:rsidRPr="0057016F" w:rsidRDefault="00D161CB" w:rsidP="00390BFD">
      <w:pPr>
        <w:numPr>
          <w:ilvl w:val="0"/>
          <w:numId w:val="31"/>
        </w:numPr>
        <w:spacing w:after="0" w:line="280" w:lineRule="atLeast"/>
        <w:ind w:left="709" w:hanging="425"/>
        <w:jc w:val="both"/>
        <w:rPr>
          <w:rFonts w:ascii="Times New Roman" w:hAnsi="Times New Roman" w:cs="Times New Roman"/>
          <w:sz w:val="24"/>
          <w:szCs w:val="24"/>
        </w:rPr>
      </w:pPr>
      <w:r w:rsidRPr="0057016F">
        <w:rPr>
          <w:rFonts w:ascii="Times New Roman" w:hAnsi="Times New Roman" w:cs="Times New Roman"/>
          <w:sz w:val="24"/>
          <w:szCs w:val="24"/>
        </w:rPr>
        <w:t xml:space="preserve">Wykonawcę, wobec którego orzeczono tytułem środka zapobiegawczego zakaz ubiegania się o zamówienia publiczne, </w:t>
      </w:r>
      <w:r w:rsidRPr="0057016F">
        <w:rPr>
          <w:rFonts w:ascii="Times New Roman" w:hAnsi="Times New Roman" w:cs="Times New Roman"/>
          <w:i/>
          <w:color w:val="002060"/>
          <w:sz w:val="24"/>
          <w:szCs w:val="24"/>
        </w:rPr>
        <w:t>jeżeli nie upłynął okres obowiązywania zakazu ubiegania się o zamówienia publiczne</w:t>
      </w:r>
      <w:r w:rsidRPr="0057016F">
        <w:rPr>
          <w:rFonts w:ascii="Times New Roman" w:hAnsi="Times New Roman" w:cs="Times New Roman"/>
          <w:sz w:val="24"/>
          <w:szCs w:val="24"/>
        </w:rPr>
        <w:t>,</w:t>
      </w:r>
    </w:p>
    <w:p w:rsidR="00D161CB" w:rsidRPr="0057016F" w:rsidRDefault="00D161CB" w:rsidP="00390BFD">
      <w:pPr>
        <w:numPr>
          <w:ilvl w:val="0"/>
          <w:numId w:val="31"/>
        </w:numPr>
        <w:spacing w:after="0" w:line="280" w:lineRule="atLeast"/>
        <w:ind w:left="709" w:hanging="425"/>
        <w:jc w:val="both"/>
        <w:rPr>
          <w:rFonts w:ascii="Times New Roman" w:hAnsi="Times New Roman" w:cs="Times New Roman"/>
          <w:sz w:val="24"/>
          <w:szCs w:val="24"/>
        </w:rPr>
      </w:pPr>
      <w:r w:rsidRPr="0057016F">
        <w:rPr>
          <w:rFonts w:ascii="Times New Roman" w:hAnsi="Times New Roman" w:cs="Times New Roman"/>
          <w:sz w:val="24"/>
          <w:szCs w:val="24"/>
        </w:rPr>
        <w:t xml:space="preserve">Wykonawców, którzy należąc do tej samej grupy kapitałowej, w rozumieniu ustawy </w:t>
      </w:r>
      <w:r w:rsidR="0057016F">
        <w:rPr>
          <w:rFonts w:ascii="Times New Roman" w:hAnsi="Times New Roman" w:cs="Times New Roman"/>
          <w:sz w:val="24"/>
          <w:szCs w:val="24"/>
        </w:rPr>
        <w:t xml:space="preserve">          </w:t>
      </w:r>
      <w:r w:rsidRPr="0057016F">
        <w:rPr>
          <w:rFonts w:ascii="Times New Roman" w:hAnsi="Times New Roman" w:cs="Times New Roman"/>
          <w:sz w:val="24"/>
          <w:szCs w:val="24"/>
        </w:rPr>
        <w:t>z dnia 16 lutego 2007 r. o ochronie konkurencji i konsumentów (Dz. U. z 201</w:t>
      </w:r>
      <w:r w:rsidR="000019D3">
        <w:rPr>
          <w:rFonts w:ascii="Times New Roman" w:hAnsi="Times New Roman" w:cs="Times New Roman"/>
          <w:sz w:val="24"/>
          <w:szCs w:val="24"/>
        </w:rPr>
        <w:t>8</w:t>
      </w:r>
      <w:r w:rsidRPr="0057016F">
        <w:rPr>
          <w:rFonts w:ascii="Times New Roman" w:hAnsi="Times New Roman" w:cs="Times New Roman"/>
          <w:sz w:val="24"/>
          <w:szCs w:val="24"/>
        </w:rPr>
        <w:t xml:space="preserve"> r. </w:t>
      </w:r>
      <w:r w:rsidR="0057016F">
        <w:rPr>
          <w:rFonts w:ascii="Times New Roman" w:hAnsi="Times New Roman" w:cs="Times New Roman"/>
          <w:sz w:val="24"/>
          <w:szCs w:val="24"/>
        </w:rPr>
        <w:t xml:space="preserve">          </w:t>
      </w:r>
      <w:r w:rsidRPr="0057016F">
        <w:rPr>
          <w:rFonts w:ascii="Times New Roman" w:hAnsi="Times New Roman" w:cs="Times New Roman"/>
          <w:sz w:val="24"/>
          <w:szCs w:val="24"/>
        </w:rPr>
        <w:t xml:space="preserve">poz. </w:t>
      </w:r>
      <w:r w:rsidR="000019D3">
        <w:rPr>
          <w:rFonts w:ascii="Times New Roman" w:hAnsi="Times New Roman" w:cs="Times New Roman"/>
          <w:sz w:val="24"/>
          <w:szCs w:val="24"/>
        </w:rPr>
        <w:t>798, 650, 1637 i 1669</w:t>
      </w:r>
      <w:r w:rsidRPr="0057016F">
        <w:rPr>
          <w:rFonts w:ascii="Times New Roman" w:hAnsi="Times New Roman" w:cs="Times New Roman"/>
          <w:sz w:val="24"/>
          <w:szCs w:val="24"/>
        </w:rPr>
        <w:t xml:space="preserve">), złożyli odrębne oferty, oferty częściowe lub wnioski </w:t>
      </w:r>
      <w:r w:rsidR="0057016F">
        <w:rPr>
          <w:rFonts w:ascii="Times New Roman" w:hAnsi="Times New Roman" w:cs="Times New Roman"/>
          <w:sz w:val="24"/>
          <w:szCs w:val="24"/>
        </w:rPr>
        <w:t xml:space="preserve">                    </w:t>
      </w:r>
      <w:r w:rsidRPr="0057016F">
        <w:rPr>
          <w:rFonts w:ascii="Times New Roman" w:hAnsi="Times New Roman" w:cs="Times New Roman"/>
          <w:sz w:val="24"/>
          <w:szCs w:val="24"/>
        </w:rPr>
        <w:t>o dopuszczenie do udziału w postępowaniu, chyba że wykażą, że istniejące między nimi powiązania nie prowadzą do zakłócenia konkurencji w postępowaniu</w:t>
      </w:r>
      <w:r w:rsidR="00A02239">
        <w:rPr>
          <w:rFonts w:ascii="Times New Roman" w:hAnsi="Times New Roman" w:cs="Times New Roman"/>
          <w:sz w:val="24"/>
          <w:szCs w:val="24"/>
        </w:rPr>
        <w:t xml:space="preserve"> </w:t>
      </w:r>
      <w:r w:rsidRPr="0057016F">
        <w:rPr>
          <w:rFonts w:ascii="Times New Roman" w:hAnsi="Times New Roman" w:cs="Times New Roman"/>
          <w:sz w:val="24"/>
          <w:szCs w:val="24"/>
        </w:rPr>
        <w:t>o udzielenie zamówienia.</w:t>
      </w:r>
    </w:p>
    <w:p w:rsidR="00D161CB" w:rsidRPr="0057016F" w:rsidRDefault="00D161CB" w:rsidP="00390BFD">
      <w:pPr>
        <w:numPr>
          <w:ilvl w:val="0"/>
          <w:numId w:val="7"/>
        </w:numPr>
        <w:spacing w:after="0" w:line="280" w:lineRule="atLeast"/>
        <w:ind w:left="284" w:hanging="284"/>
        <w:jc w:val="both"/>
        <w:rPr>
          <w:rFonts w:ascii="Times New Roman" w:hAnsi="Times New Roman" w:cs="Times New Roman"/>
          <w:sz w:val="24"/>
          <w:szCs w:val="24"/>
        </w:rPr>
      </w:pPr>
      <w:r w:rsidRPr="0057016F">
        <w:rPr>
          <w:rFonts w:ascii="Times New Roman" w:hAnsi="Times New Roman" w:cs="Times New Roman"/>
          <w:sz w:val="24"/>
          <w:szCs w:val="24"/>
        </w:rPr>
        <w:t xml:space="preserve">Wykonawca nie może podlegać wykluczeniu z postępowania o udzielenie zamówienia na podstawie </w:t>
      </w:r>
      <w:r w:rsidRPr="00990220">
        <w:rPr>
          <w:rFonts w:ascii="Times New Roman" w:hAnsi="Times New Roman" w:cs="Times New Roman"/>
          <w:b/>
          <w:sz w:val="24"/>
          <w:szCs w:val="24"/>
        </w:rPr>
        <w:t xml:space="preserve">art. 24 ust. 5 pkt 1), 2) i 4) ustawy </w:t>
      </w:r>
      <w:proofErr w:type="spellStart"/>
      <w:r w:rsidRPr="00990220">
        <w:rPr>
          <w:rFonts w:ascii="Times New Roman" w:hAnsi="Times New Roman" w:cs="Times New Roman"/>
          <w:b/>
          <w:sz w:val="24"/>
          <w:szCs w:val="24"/>
        </w:rPr>
        <w:t>Pzp</w:t>
      </w:r>
      <w:proofErr w:type="spellEnd"/>
      <w:r w:rsidRPr="0057016F">
        <w:rPr>
          <w:rFonts w:ascii="Times New Roman" w:hAnsi="Times New Roman" w:cs="Times New Roman"/>
          <w:sz w:val="24"/>
          <w:szCs w:val="24"/>
        </w:rPr>
        <w:t>.</w:t>
      </w:r>
    </w:p>
    <w:p w:rsidR="00D161CB" w:rsidRPr="0057016F" w:rsidRDefault="00D161CB" w:rsidP="00390BFD">
      <w:pPr>
        <w:numPr>
          <w:ilvl w:val="1"/>
          <w:numId w:val="31"/>
        </w:numPr>
        <w:spacing w:after="0" w:line="280" w:lineRule="atLeast"/>
        <w:ind w:left="709" w:hanging="425"/>
        <w:jc w:val="both"/>
        <w:rPr>
          <w:rFonts w:ascii="Times New Roman" w:hAnsi="Times New Roman" w:cs="Times New Roman"/>
          <w:sz w:val="24"/>
          <w:szCs w:val="24"/>
        </w:rPr>
      </w:pPr>
      <w:r w:rsidRPr="0057016F">
        <w:rPr>
          <w:rFonts w:ascii="Times New Roman" w:hAnsi="Times New Roman" w:cs="Times New Roman"/>
          <w:sz w:val="24"/>
          <w:szCs w:val="24"/>
        </w:rPr>
        <w:t xml:space="preserve">Wykonawcę, w stosunku do którego otwarto likwidację, w zatwierdzonym przez sąd układzie w postępowaniu restrukturyzacyjnym jest przewidziane zaspokojenie wierzycieli przez likwidację jego majątku lub sąd zarządził likwidację jego majątku </w:t>
      </w:r>
      <w:r w:rsidR="0057016F">
        <w:rPr>
          <w:rFonts w:ascii="Times New Roman" w:hAnsi="Times New Roman" w:cs="Times New Roman"/>
          <w:sz w:val="24"/>
          <w:szCs w:val="24"/>
        </w:rPr>
        <w:t xml:space="preserve">          </w:t>
      </w:r>
      <w:r w:rsidRPr="0057016F">
        <w:rPr>
          <w:rFonts w:ascii="Times New Roman" w:hAnsi="Times New Roman" w:cs="Times New Roman"/>
          <w:sz w:val="24"/>
          <w:szCs w:val="24"/>
        </w:rPr>
        <w:t xml:space="preserve">w trybie art. 332 ust. 1 ustawy z dnia 15 maja 2015 r. - Prawo restrukturyzacyjne </w:t>
      </w:r>
      <w:r w:rsidR="0057016F">
        <w:rPr>
          <w:rFonts w:ascii="Times New Roman" w:hAnsi="Times New Roman" w:cs="Times New Roman"/>
          <w:sz w:val="24"/>
          <w:szCs w:val="24"/>
        </w:rPr>
        <w:t xml:space="preserve">            </w:t>
      </w:r>
      <w:r w:rsidRPr="0057016F">
        <w:rPr>
          <w:rFonts w:ascii="Times New Roman" w:hAnsi="Times New Roman" w:cs="Times New Roman"/>
          <w:sz w:val="24"/>
          <w:szCs w:val="24"/>
        </w:rPr>
        <w:t xml:space="preserve">(Dz. U. </w:t>
      </w:r>
      <w:r w:rsidR="00990220">
        <w:rPr>
          <w:rFonts w:ascii="Times New Roman" w:hAnsi="Times New Roman" w:cs="Times New Roman"/>
          <w:sz w:val="24"/>
          <w:szCs w:val="24"/>
        </w:rPr>
        <w:t xml:space="preserve">z 2017 r. </w:t>
      </w:r>
      <w:r w:rsidRPr="0057016F">
        <w:rPr>
          <w:rFonts w:ascii="Times New Roman" w:hAnsi="Times New Roman" w:cs="Times New Roman"/>
          <w:sz w:val="24"/>
          <w:szCs w:val="24"/>
        </w:rPr>
        <w:t xml:space="preserve">poz. </w:t>
      </w:r>
      <w:r w:rsidR="00990220">
        <w:rPr>
          <w:rFonts w:ascii="Times New Roman" w:hAnsi="Times New Roman" w:cs="Times New Roman"/>
          <w:sz w:val="24"/>
          <w:szCs w:val="24"/>
        </w:rPr>
        <w:t>150</w:t>
      </w:r>
      <w:r w:rsidRPr="0057016F">
        <w:rPr>
          <w:rFonts w:ascii="Times New Roman" w:hAnsi="Times New Roman" w:cs="Times New Roman"/>
          <w:sz w:val="24"/>
          <w:szCs w:val="24"/>
        </w:rPr>
        <w:t>8</w:t>
      </w:r>
      <w:r w:rsidR="00990220">
        <w:rPr>
          <w:rFonts w:ascii="Times New Roman" w:hAnsi="Times New Roman" w:cs="Times New Roman"/>
          <w:sz w:val="24"/>
          <w:szCs w:val="24"/>
        </w:rPr>
        <w:t xml:space="preserve"> oraz z 2018 r. poz. 149, 398, 1544 i 1629</w:t>
      </w:r>
      <w:r w:rsidRPr="0057016F">
        <w:rPr>
          <w:rFonts w:ascii="Times New Roman" w:hAnsi="Times New Roman" w:cs="Times New Roman"/>
          <w:sz w:val="24"/>
          <w:szCs w:val="24"/>
        </w:rPr>
        <w:t>)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w:t>
      </w:r>
      <w:r w:rsidR="0057016F">
        <w:rPr>
          <w:rFonts w:ascii="Times New Roman" w:hAnsi="Times New Roman" w:cs="Times New Roman"/>
          <w:sz w:val="24"/>
          <w:szCs w:val="24"/>
        </w:rPr>
        <w:t xml:space="preserve">e art. 366 ust. 1 ustawy z dnia </w:t>
      </w:r>
      <w:r w:rsidRPr="0057016F">
        <w:rPr>
          <w:rFonts w:ascii="Times New Roman" w:hAnsi="Times New Roman" w:cs="Times New Roman"/>
          <w:sz w:val="24"/>
          <w:szCs w:val="24"/>
        </w:rPr>
        <w:t>28 lutego 2003 r. - Prawo upadłościowe (Dz. U. z 201</w:t>
      </w:r>
      <w:r w:rsidR="00990220">
        <w:rPr>
          <w:rFonts w:ascii="Times New Roman" w:hAnsi="Times New Roman" w:cs="Times New Roman"/>
          <w:sz w:val="24"/>
          <w:szCs w:val="24"/>
        </w:rPr>
        <w:t>7</w:t>
      </w:r>
      <w:r w:rsidRPr="0057016F">
        <w:rPr>
          <w:rFonts w:ascii="Times New Roman" w:hAnsi="Times New Roman" w:cs="Times New Roman"/>
          <w:sz w:val="24"/>
          <w:szCs w:val="24"/>
        </w:rPr>
        <w:t xml:space="preserve"> r. poz. 23</w:t>
      </w:r>
      <w:r w:rsidR="00990220">
        <w:rPr>
          <w:rFonts w:ascii="Times New Roman" w:hAnsi="Times New Roman" w:cs="Times New Roman"/>
          <w:sz w:val="24"/>
          <w:szCs w:val="24"/>
        </w:rPr>
        <w:t>44 i 249 oraz z 2018 r. poz. 398, 685, 1544                  i 1629</w:t>
      </w:r>
      <w:r w:rsidRPr="0057016F">
        <w:rPr>
          <w:rFonts w:ascii="Times New Roman" w:hAnsi="Times New Roman" w:cs="Times New Roman"/>
          <w:sz w:val="24"/>
          <w:szCs w:val="24"/>
        </w:rPr>
        <w:t>),</w:t>
      </w:r>
    </w:p>
    <w:p w:rsidR="00D161CB" w:rsidRPr="0057016F" w:rsidRDefault="00D161CB" w:rsidP="00390BFD">
      <w:pPr>
        <w:numPr>
          <w:ilvl w:val="1"/>
          <w:numId w:val="31"/>
        </w:numPr>
        <w:spacing w:after="0" w:line="280" w:lineRule="atLeast"/>
        <w:ind w:left="709" w:hanging="425"/>
        <w:jc w:val="both"/>
        <w:rPr>
          <w:rFonts w:ascii="Times New Roman" w:hAnsi="Times New Roman" w:cs="Times New Roman"/>
          <w:sz w:val="24"/>
          <w:szCs w:val="24"/>
        </w:rPr>
      </w:pPr>
      <w:r w:rsidRPr="0057016F">
        <w:rPr>
          <w:rFonts w:ascii="Times New Roman" w:hAnsi="Times New Roman" w:cs="Times New Roman"/>
          <w:sz w:val="24"/>
          <w:szCs w:val="24"/>
        </w:rPr>
        <w:t>Wykonawcę, który w sposób zawiniony poważnie naruszył obowiązki zawod</w:t>
      </w:r>
      <w:r w:rsidR="0057016F">
        <w:rPr>
          <w:rFonts w:ascii="Times New Roman" w:hAnsi="Times New Roman" w:cs="Times New Roman"/>
          <w:sz w:val="24"/>
          <w:szCs w:val="24"/>
        </w:rPr>
        <w:t xml:space="preserve">owe, co podważa jego uczciwość, </w:t>
      </w:r>
      <w:r w:rsidRPr="0057016F">
        <w:rPr>
          <w:rFonts w:ascii="Times New Roman" w:hAnsi="Times New Roman" w:cs="Times New Roman"/>
          <w:sz w:val="24"/>
          <w:szCs w:val="24"/>
        </w:rPr>
        <w:t xml:space="preserve">w szczególności gdy wykonawca w wyniku zamierzonego działania lub rażącego niedbalstwa nie wykonał lub nienależycie wykonał zamówienie, co zamawiający jest w stanie wykazać za pomocą stosownych środków dowodowych, </w:t>
      </w:r>
      <w:r w:rsidRPr="0057016F">
        <w:rPr>
          <w:rFonts w:ascii="Times New Roman" w:hAnsi="Times New Roman" w:cs="Times New Roman"/>
          <w:i/>
          <w:color w:val="002060"/>
          <w:sz w:val="24"/>
          <w:szCs w:val="24"/>
        </w:rPr>
        <w:t>jeżeli nie upłynęły 3 lata od dnia zaistnienia zdarzenia będącego podstawą wykluczenia</w:t>
      </w:r>
      <w:r w:rsidRPr="0057016F">
        <w:rPr>
          <w:rFonts w:ascii="Times New Roman" w:hAnsi="Times New Roman" w:cs="Times New Roman"/>
          <w:sz w:val="24"/>
          <w:szCs w:val="24"/>
        </w:rPr>
        <w:t>,</w:t>
      </w:r>
    </w:p>
    <w:p w:rsidR="00D161CB" w:rsidRPr="0057016F" w:rsidRDefault="00D161CB" w:rsidP="00390BFD">
      <w:pPr>
        <w:numPr>
          <w:ilvl w:val="1"/>
          <w:numId w:val="31"/>
        </w:numPr>
        <w:spacing w:after="0" w:line="280" w:lineRule="atLeast"/>
        <w:ind w:left="709" w:hanging="425"/>
        <w:jc w:val="both"/>
        <w:rPr>
          <w:rFonts w:ascii="Times New Roman" w:hAnsi="Times New Roman" w:cs="Times New Roman"/>
          <w:sz w:val="24"/>
          <w:szCs w:val="24"/>
        </w:rPr>
      </w:pPr>
      <w:r w:rsidRPr="0057016F">
        <w:rPr>
          <w:rFonts w:ascii="Times New Roman" w:hAnsi="Times New Roman" w:cs="Times New Roman"/>
          <w:sz w:val="24"/>
          <w:szCs w:val="24"/>
        </w:rPr>
        <w:t xml:space="preserve">Wykonawcę, który, z przyczyn leżących po jego stronie, nie wykonał albo nienależycie wykonał w istotnym stopniu wcześniejszą umowę w sprawie zamówienia publicznego lub umowę koncesji, zawartą z zamawiającym, o którym mowa w art. 3 ust. 1 pkt 1-4 ustawy </w:t>
      </w:r>
      <w:proofErr w:type="spellStart"/>
      <w:r w:rsidRPr="0057016F">
        <w:rPr>
          <w:rFonts w:ascii="Times New Roman" w:hAnsi="Times New Roman" w:cs="Times New Roman"/>
          <w:sz w:val="24"/>
          <w:szCs w:val="24"/>
        </w:rPr>
        <w:t>Pzp</w:t>
      </w:r>
      <w:proofErr w:type="spellEnd"/>
      <w:r w:rsidRPr="0057016F">
        <w:rPr>
          <w:rFonts w:ascii="Times New Roman" w:hAnsi="Times New Roman" w:cs="Times New Roman"/>
          <w:sz w:val="24"/>
          <w:szCs w:val="24"/>
        </w:rPr>
        <w:t xml:space="preserve">, co doprowadziło do rozwiązania umowy lub zasądzenia odszkodowania, </w:t>
      </w:r>
      <w:r w:rsidRPr="0057016F">
        <w:rPr>
          <w:rFonts w:ascii="Times New Roman" w:hAnsi="Times New Roman" w:cs="Times New Roman"/>
          <w:i/>
          <w:color w:val="002060"/>
          <w:sz w:val="24"/>
          <w:szCs w:val="24"/>
        </w:rPr>
        <w:t>jeżeli nie upłynęły 3 lata od dnia zaistnienia zdarzenia będącego podstawą wykluczenia</w:t>
      </w:r>
      <w:r w:rsidRPr="0057016F">
        <w:rPr>
          <w:rFonts w:ascii="Times New Roman" w:hAnsi="Times New Roman" w:cs="Times New Roman"/>
          <w:sz w:val="24"/>
          <w:szCs w:val="24"/>
        </w:rPr>
        <w:t>.</w:t>
      </w:r>
    </w:p>
    <w:p w:rsidR="00D161CB" w:rsidRPr="0057016F" w:rsidRDefault="00D161CB" w:rsidP="00390BFD">
      <w:pPr>
        <w:numPr>
          <w:ilvl w:val="0"/>
          <w:numId w:val="7"/>
        </w:numPr>
        <w:spacing w:after="0" w:line="280" w:lineRule="atLeast"/>
        <w:ind w:left="426" w:hanging="426"/>
        <w:jc w:val="both"/>
        <w:rPr>
          <w:rFonts w:ascii="Times New Roman" w:hAnsi="Times New Roman" w:cs="Times New Roman"/>
          <w:sz w:val="24"/>
          <w:szCs w:val="24"/>
        </w:rPr>
      </w:pPr>
      <w:r w:rsidRPr="0057016F">
        <w:rPr>
          <w:rFonts w:ascii="Times New Roman" w:hAnsi="Times New Roman" w:cs="Times New Roman"/>
          <w:sz w:val="24"/>
          <w:szCs w:val="24"/>
        </w:rPr>
        <w:t xml:space="preserve">Wykonawca, który podlega wykluczeniu na podstawie art. 24 ust. 1 pkt 13 i 14  oraz 16-20 lub ust .5 ustawy </w:t>
      </w:r>
      <w:proofErr w:type="spellStart"/>
      <w:r w:rsidRPr="0057016F">
        <w:rPr>
          <w:rFonts w:ascii="Times New Roman" w:hAnsi="Times New Roman" w:cs="Times New Roman"/>
          <w:sz w:val="24"/>
          <w:szCs w:val="24"/>
        </w:rPr>
        <w:t>Pzp</w:t>
      </w:r>
      <w:proofErr w:type="spellEnd"/>
      <w:r w:rsidRPr="0057016F">
        <w:rPr>
          <w:rFonts w:ascii="Times New Roman" w:hAnsi="Times New Roman" w:cs="Times New Roman"/>
          <w:sz w:val="24"/>
          <w:szCs w:val="24"/>
        </w:rPr>
        <w:t>, może przedstawić dowody na to, że podjęte przez niego środki są wystarczające</w:t>
      </w:r>
      <w:r w:rsidR="0057016F">
        <w:rPr>
          <w:rFonts w:ascii="Times New Roman" w:hAnsi="Times New Roman" w:cs="Times New Roman"/>
          <w:sz w:val="24"/>
          <w:szCs w:val="24"/>
        </w:rPr>
        <w:t xml:space="preserve"> do wykazania jego rzetelności, </w:t>
      </w:r>
      <w:r w:rsidRPr="0057016F">
        <w:rPr>
          <w:rFonts w:ascii="Times New Roman" w:hAnsi="Times New Roman" w:cs="Times New Roman"/>
          <w:sz w:val="24"/>
          <w:szCs w:val="24"/>
        </w:rPr>
        <w:t xml:space="preserve">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w:t>
      </w:r>
      <w:r w:rsidR="00001DB5" w:rsidRPr="0057016F">
        <w:rPr>
          <w:rFonts w:ascii="Times New Roman" w:hAnsi="Times New Roman" w:cs="Times New Roman"/>
          <w:sz w:val="24"/>
          <w:szCs w:val="24"/>
        </w:rPr>
        <w:t xml:space="preserve">dalszym </w:t>
      </w:r>
      <w:r w:rsidRPr="0057016F">
        <w:rPr>
          <w:rFonts w:ascii="Times New Roman" w:hAnsi="Times New Roman" w:cs="Times New Roman"/>
          <w:sz w:val="24"/>
          <w:szCs w:val="24"/>
        </w:rPr>
        <w:t xml:space="preserve">przestępstwom lub przestępstwom skarbowym lub nieprawidłowemu </w:t>
      </w:r>
      <w:r w:rsidRPr="0057016F">
        <w:rPr>
          <w:rFonts w:ascii="Times New Roman" w:hAnsi="Times New Roman" w:cs="Times New Roman"/>
          <w:sz w:val="24"/>
          <w:szCs w:val="24"/>
        </w:rPr>
        <w:lastRenderedPageBreak/>
        <w:t>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Wykonawca nie podlega wykluczeniu, jeżeli zamawiający, uwzględniając wagę i szczególne okoliczności czynu wykonawcy, uzna przedstawione dowody za wystarczające.</w:t>
      </w:r>
    </w:p>
    <w:p w:rsidR="00D161CB" w:rsidRPr="0057016F" w:rsidRDefault="00D161CB" w:rsidP="00390BFD">
      <w:pPr>
        <w:numPr>
          <w:ilvl w:val="0"/>
          <w:numId w:val="7"/>
        </w:numPr>
        <w:spacing w:after="0" w:line="280" w:lineRule="atLeast"/>
        <w:ind w:left="426" w:hanging="426"/>
        <w:jc w:val="both"/>
        <w:rPr>
          <w:rFonts w:ascii="Times New Roman" w:hAnsi="Times New Roman" w:cs="Times New Roman"/>
          <w:sz w:val="24"/>
          <w:szCs w:val="24"/>
        </w:rPr>
      </w:pPr>
      <w:r w:rsidRPr="0057016F">
        <w:rPr>
          <w:rFonts w:ascii="Times New Roman" w:hAnsi="Times New Roman" w:cs="Times New Roman"/>
          <w:sz w:val="24"/>
          <w:szCs w:val="24"/>
        </w:rPr>
        <w:t>Ofertę wykonawcy wykluczonego uznaje się za odrzuconą.</w:t>
      </w:r>
    </w:p>
    <w:p w:rsidR="007C5A6C" w:rsidRPr="009818D6" w:rsidRDefault="00D161CB" w:rsidP="009818D6">
      <w:pPr>
        <w:numPr>
          <w:ilvl w:val="0"/>
          <w:numId w:val="7"/>
        </w:numPr>
        <w:spacing w:after="0" w:line="280" w:lineRule="atLeast"/>
        <w:ind w:left="426" w:hanging="426"/>
        <w:jc w:val="both"/>
        <w:rPr>
          <w:rFonts w:ascii="Times New Roman" w:hAnsi="Times New Roman" w:cs="Times New Roman"/>
          <w:sz w:val="24"/>
          <w:szCs w:val="24"/>
        </w:rPr>
      </w:pPr>
      <w:r w:rsidRPr="0057016F">
        <w:rPr>
          <w:rFonts w:ascii="Times New Roman" w:hAnsi="Times New Roman" w:cs="Times New Roman"/>
          <w:sz w:val="24"/>
          <w:szCs w:val="24"/>
        </w:rPr>
        <w:t xml:space="preserve">Zamawiający może wykluczyć </w:t>
      </w:r>
      <w:r w:rsidR="0057016F">
        <w:rPr>
          <w:rFonts w:ascii="Times New Roman" w:hAnsi="Times New Roman" w:cs="Times New Roman"/>
          <w:sz w:val="24"/>
          <w:szCs w:val="24"/>
        </w:rPr>
        <w:t>wykonawcę na każdym etapie postę</w:t>
      </w:r>
      <w:r w:rsidRPr="0057016F">
        <w:rPr>
          <w:rFonts w:ascii="Times New Roman" w:hAnsi="Times New Roman" w:cs="Times New Roman"/>
          <w:sz w:val="24"/>
          <w:szCs w:val="24"/>
        </w:rPr>
        <w:t>powania o udzielenie zamówienia.</w:t>
      </w:r>
    </w:p>
    <w:p w:rsidR="00D161CB" w:rsidRPr="00990374" w:rsidRDefault="00D161CB" w:rsidP="00D161CB">
      <w:pPr>
        <w:pStyle w:val="Akapitzlist"/>
        <w:autoSpaceDE w:val="0"/>
        <w:autoSpaceDN w:val="0"/>
        <w:adjustRightInd w:val="0"/>
        <w:spacing w:after="0" w:line="240" w:lineRule="auto"/>
        <w:ind w:left="360"/>
        <w:jc w:val="both"/>
        <w:rPr>
          <w:rFonts w:ascii="Times New Roman" w:hAnsi="Times New Roman" w:cs="Times New Roman"/>
          <w:sz w:val="12"/>
          <w:szCs w:val="12"/>
        </w:rPr>
      </w:pPr>
    </w:p>
    <w:p w:rsidR="00001DB5" w:rsidRPr="007C5A6C" w:rsidRDefault="00990374" w:rsidP="007C5A6C">
      <w:pPr>
        <w:shd w:val="clear" w:color="auto" w:fill="D9D9D9" w:themeFill="background1" w:themeFillShade="D9"/>
        <w:jc w:val="center"/>
        <w:rPr>
          <w:rFonts w:ascii="Times New Roman" w:hAnsi="Times New Roman" w:cs="Times New Roman"/>
          <w:b/>
          <w:sz w:val="24"/>
          <w:szCs w:val="24"/>
        </w:rPr>
      </w:pPr>
      <w:r>
        <w:rPr>
          <w:rStyle w:val="Odwoaniedelikatne"/>
          <w:rFonts w:ascii="Times New Roman" w:hAnsi="Times New Roman" w:cs="Times New Roman"/>
          <w:b/>
          <w:smallCaps w:val="0"/>
          <w:color w:val="auto"/>
          <w:sz w:val="24"/>
          <w:szCs w:val="24"/>
          <w:highlight w:val="lightGray"/>
          <w:u w:val="none"/>
        </w:rPr>
        <w:t>§</w:t>
      </w:r>
      <w:r>
        <w:rPr>
          <w:rStyle w:val="Odwoaniedelikatne"/>
          <w:rFonts w:ascii="Times New Roman" w:hAnsi="Times New Roman" w:cs="Times New Roman"/>
          <w:b/>
          <w:smallCaps w:val="0"/>
          <w:color w:val="auto"/>
          <w:sz w:val="24"/>
          <w:szCs w:val="24"/>
          <w:u w:val="none"/>
        </w:rPr>
        <w:t xml:space="preserve"> 9 </w:t>
      </w:r>
      <w:r w:rsidR="00001DB5" w:rsidRPr="00AD7D86">
        <w:rPr>
          <w:rStyle w:val="Odwoaniedelikatne"/>
          <w:rFonts w:ascii="Times New Roman" w:hAnsi="Times New Roman" w:cs="Times New Roman"/>
          <w:b/>
          <w:color w:val="auto"/>
          <w:sz w:val="24"/>
          <w:szCs w:val="24"/>
          <w:u w:val="none"/>
        </w:rPr>
        <w:t>wykaz oświadczeń i dokumentów potwierdzających spełnianie warunków udziału w postępowaniu oraz brak podstaw do wykluczenia</w:t>
      </w:r>
    </w:p>
    <w:p w:rsidR="00001DB5" w:rsidRDefault="00001DB5" w:rsidP="00390BFD">
      <w:pPr>
        <w:numPr>
          <w:ilvl w:val="0"/>
          <w:numId w:val="32"/>
        </w:numPr>
        <w:spacing w:after="0" w:line="280" w:lineRule="atLeast"/>
        <w:ind w:left="426" w:hanging="426"/>
        <w:jc w:val="both"/>
        <w:rPr>
          <w:rFonts w:ascii="Times New Roman" w:hAnsi="Times New Roman" w:cs="Times New Roman"/>
          <w:sz w:val="24"/>
          <w:szCs w:val="24"/>
        </w:rPr>
      </w:pPr>
      <w:r w:rsidRPr="00001DB5">
        <w:rPr>
          <w:rFonts w:ascii="Times New Roman" w:hAnsi="Times New Roman" w:cs="Times New Roman"/>
          <w:sz w:val="24"/>
          <w:szCs w:val="24"/>
        </w:rPr>
        <w:t>W celu potwierdzenia spełniania warunków udziału w postępowaniu oraz braku podstaw do wykluczenia wykonawca złoży wymagane przez zamawiającego oświadczenia oraz dokumenty.</w:t>
      </w:r>
    </w:p>
    <w:p w:rsidR="004F51C8" w:rsidRPr="00AA091D" w:rsidRDefault="004F51C8" w:rsidP="00D26D17">
      <w:pPr>
        <w:numPr>
          <w:ilvl w:val="0"/>
          <w:numId w:val="32"/>
        </w:numPr>
        <w:spacing w:after="0" w:line="280" w:lineRule="atLeast"/>
        <w:ind w:left="426" w:hanging="426"/>
        <w:jc w:val="both"/>
        <w:rPr>
          <w:rFonts w:ascii="Times New Roman" w:hAnsi="Times New Roman" w:cs="Times New Roman"/>
          <w:sz w:val="24"/>
          <w:szCs w:val="24"/>
        </w:rPr>
      </w:pPr>
      <w:r w:rsidRPr="00FC79BD">
        <w:rPr>
          <w:rFonts w:ascii="Times New Roman" w:hAnsi="Times New Roman" w:cs="Times New Roman"/>
          <w:sz w:val="24"/>
          <w:szCs w:val="24"/>
        </w:rPr>
        <w:t xml:space="preserve">Do oferty Wykonawca dołącza aktualne na dzień składania ofert oświadczenie, stanowiące wstępne potwierdzenie, że wykonawca nie podlega wykluczeniu w okolicznościach, </w:t>
      </w:r>
      <w:r w:rsidR="00A02239">
        <w:rPr>
          <w:rFonts w:ascii="Times New Roman" w:hAnsi="Times New Roman" w:cs="Times New Roman"/>
          <w:sz w:val="24"/>
          <w:szCs w:val="24"/>
        </w:rPr>
        <w:t xml:space="preserve">                  </w:t>
      </w:r>
      <w:r w:rsidRPr="00FC79BD">
        <w:rPr>
          <w:rFonts w:ascii="Times New Roman" w:hAnsi="Times New Roman" w:cs="Times New Roman"/>
          <w:sz w:val="24"/>
          <w:szCs w:val="24"/>
        </w:rPr>
        <w:t xml:space="preserve">o których mowa w art. 24 ust. 1 pkt 12-23 oraz ust. 5 pkt 1 oraz spełnia wskazane </w:t>
      </w:r>
      <w:r w:rsidRPr="00AA091D">
        <w:rPr>
          <w:rFonts w:ascii="Times New Roman" w:hAnsi="Times New Roman" w:cs="Times New Roman"/>
          <w:sz w:val="24"/>
          <w:szCs w:val="24"/>
        </w:rPr>
        <w:t xml:space="preserve">w części </w:t>
      </w:r>
      <w:r w:rsidR="007C5A6C" w:rsidRPr="00AA091D">
        <w:rPr>
          <w:rFonts w:ascii="Times New Roman" w:hAnsi="Times New Roman" w:cs="Times New Roman"/>
          <w:sz w:val="24"/>
          <w:szCs w:val="24"/>
        </w:rPr>
        <w:t>7</w:t>
      </w:r>
      <w:r w:rsidRPr="00AA091D">
        <w:rPr>
          <w:rFonts w:ascii="Times New Roman" w:hAnsi="Times New Roman" w:cs="Times New Roman"/>
          <w:sz w:val="24"/>
          <w:szCs w:val="24"/>
        </w:rPr>
        <w:t xml:space="preserve"> ust. </w:t>
      </w:r>
      <w:r w:rsidR="00CF4622" w:rsidRPr="00AA091D">
        <w:rPr>
          <w:rFonts w:ascii="Times New Roman" w:hAnsi="Times New Roman" w:cs="Times New Roman"/>
          <w:sz w:val="24"/>
          <w:szCs w:val="24"/>
        </w:rPr>
        <w:t>2</w:t>
      </w:r>
      <w:r w:rsidRPr="00AA091D">
        <w:rPr>
          <w:rFonts w:ascii="Times New Roman" w:hAnsi="Times New Roman" w:cs="Times New Roman"/>
          <w:sz w:val="24"/>
          <w:szCs w:val="24"/>
        </w:rPr>
        <w:t xml:space="preserve"> SIWZ warunki udziału w postępowaniu. Dokument ten będzie stanowić załącznik do oferty, wg załączonego wzoru </w:t>
      </w:r>
      <w:r w:rsidRPr="00AA091D">
        <w:rPr>
          <w:rFonts w:ascii="Times New Roman" w:hAnsi="Times New Roman" w:cs="Times New Roman"/>
          <w:b/>
          <w:sz w:val="24"/>
          <w:szCs w:val="24"/>
        </w:rPr>
        <w:t xml:space="preserve">(oświadczenie nr 1) </w:t>
      </w:r>
      <w:r w:rsidRPr="00AA091D">
        <w:rPr>
          <w:rFonts w:ascii="Times New Roman" w:hAnsi="Times New Roman" w:cs="Times New Roman"/>
          <w:b/>
          <w:i/>
          <w:sz w:val="24"/>
          <w:szCs w:val="24"/>
        </w:rPr>
        <w:t xml:space="preserve">- załącznik nr </w:t>
      </w:r>
      <w:r w:rsidR="00D847F8" w:rsidRPr="00AA091D">
        <w:rPr>
          <w:rFonts w:ascii="Times New Roman" w:hAnsi="Times New Roman" w:cs="Times New Roman"/>
          <w:b/>
          <w:i/>
          <w:sz w:val="24"/>
          <w:szCs w:val="24"/>
        </w:rPr>
        <w:t>6</w:t>
      </w:r>
      <w:r w:rsidRPr="00AA091D">
        <w:rPr>
          <w:rFonts w:ascii="Times New Roman" w:hAnsi="Times New Roman" w:cs="Times New Roman"/>
          <w:b/>
          <w:i/>
          <w:sz w:val="24"/>
          <w:szCs w:val="24"/>
        </w:rPr>
        <w:t xml:space="preserve"> do SIWZ.</w:t>
      </w:r>
    </w:p>
    <w:p w:rsidR="004F51C8" w:rsidRPr="00FC79BD" w:rsidRDefault="004F51C8" w:rsidP="00D26D17">
      <w:pPr>
        <w:numPr>
          <w:ilvl w:val="0"/>
          <w:numId w:val="32"/>
        </w:numPr>
        <w:spacing w:after="0" w:line="280" w:lineRule="atLeast"/>
        <w:ind w:left="426" w:hanging="426"/>
        <w:jc w:val="both"/>
        <w:rPr>
          <w:rFonts w:ascii="Times New Roman" w:hAnsi="Times New Roman" w:cs="Times New Roman"/>
          <w:color w:val="FF0000"/>
          <w:sz w:val="24"/>
          <w:szCs w:val="24"/>
        </w:rPr>
      </w:pPr>
      <w:r w:rsidRPr="00FC79BD">
        <w:rPr>
          <w:rFonts w:ascii="Times New Roman" w:hAnsi="Times New Roman" w:cs="Times New Roman"/>
          <w:sz w:val="24"/>
          <w:szCs w:val="24"/>
        </w:rPr>
        <w:t xml:space="preserve">Wykonawca, który zamierza powierzyć wykonanie części zamówienia podwykonawcom, w celu wykazania braku istnienia wobec nich podstaw wykluczenia z udziału </w:t>
      </w:r>
      <w:r w:rsidR="00FC79BD">
        <w:rPr>
          <w:rFonts w:ascii="Times New Roman" w:hAnsi="Times New Roman" w:cs="Times New Roman"/>
          <w:sz w:val="24"/>
          <w:szCs w:val="24"/>
        </w:rPr>
        <w:br/>
      </w:r>
      <w:r w:rsidRPr="00FC79BD">
        <w:rPr>
          <w:rFonts w:ascii="Times New Roman" w:hAnsi="Times New Roman" w:cs="Times New Roman"/>
          <w:sz w:val="24"/>
          <w:szCs w:val="24"/>
        </w:rPr>
        <w:t>w postępowaniu zamieszcza informacje o  podwykonawcach w oświadczeniu nr 1.</w:t>
      </w:r>
    </w:p>
    <w:p w:rsidR="004F51C8" w:rsidRPr="00FC79BD" w:rsidRDefault="004F51C8" w:rsidP="00D26D17">
      <w:pPr>
        <w:numPr>
          <w:ilvl w:val="0"/>
          <w:numId w:val="32"/>
        </w:numPr>
        <w:spacing w:after="0" w:line="280" w:lineRule="atLeast"/>
        <w:ind w:left="426" w:hanging="426"/>
        <w:jc w:val="both"/>
        <w:rPr>
          <w:rFonts w:ascii="Times New Roman" w:hAnsi="Times New Roman" w:cs="Times New Roman"/>
          <w:color w:val="FF0000"/>
          <w:sz w:val="24"/>
          <w:szCs w:val="24"/>
        </w:rPr>
      </w:pPr>
      <w:r w:rsidRPr="00FC79BD">
        <w:rPr>
          <w:rFonts w:ascii="Times New Roman" w:hAnsi="Times New Roman" w:cs="Times New Roman"/>
          <w:b/>
          <w:sz w:val="24"/>
          <w:szCs w:val="24"/>
        </w:rPr>
        <w:t xml:space="preserve">Podmioty wspólnie składające ofertę </w:t>
      </w:r>
    </w:p>
    <w:p w:rsidR="004F51C8" w:rsidRPr="00FC79BD" w:rsidRDefault="004F51C8" w:rsidP="00B21AA4">
      <w:pPr>
        <w:pStyle w:val="Tekstpodstawowywcity2"/>
        <w:numPr>
          <w:ilvl w:val="0"/>
          <w:numId w:val="59"/>
        </w:numPr>
        <w:spacing w:after="0" w:line="240" w:lineRule="auto"/>
        <w:jc w:val="both"/>
        <w:rPr>
          <w:rFonts w:ascii="Times New Roman" w:hAnsi="Times New Roman" w:cs="Times New Roman"/>
          <w:sz w:val="24"/>
          <w:szCs w:val="24"/>
        </w:rPr>
      </w:pPr>
      <w:r w:rsidRPr="00FC79BD">
        <w:rPr>
          <w:rFonts w:ascii="Times New Roman" w:hAnsi="Times New Roman" w:cs="Times New Roman"/>
          <w:sz w:val="24"/>
          <w:szCs w:val="24"/>
        </w:rPr>
        <w:t xml:space="preserve">Oświadczenie o braku podstaw wykluczenia oraz o spełnieniu warunków udziału                                  w postępowaniu składa każdy z </w:t>
      </w:r>
      <w:r w:rsidRPr="00C127A6">
        <w:rPr>
          <w:rFonts w:ascii="Times New Roman" w:hAnsi="Times New Roman" w:cs="Times New Roman"/>
        </w:rPr>
        <w:t>Wykonawców</w:t>
      </w:r>
      <w:r w:rsidRPr="00FC79BD">
        <w:rPr>
          <w:rFonts w:ascii="Times New Roman" w:hAnsi="Times New Roman" w:cs="Times New Roman"/>
          <w:sz w:val="24"/>
          <w:szCs w:val="24"/>
        </w:rPr>
        <w:t xml:space="preserve"> wspólnie ubiegających się o</w:t>
      </w:r>
      <w:r w:rsidR="00C127A6">
        <w:rPr>
          <w:rFonts w:ascii="Times New Roman" w:hAnsi="Times New Roman" w:cs="Times New Roman"/>
          <w:sz w:val="24"/>
          <w:szCs w:val="24"/>
        </w:rPr>
        <w:t xml:space="preserve"> </w:t>
      </w:r>
      <w:r w:rsidRPr="00FC79BD">
        <w:rPr>
          <w:rFonts w:ascii="Times New Roman" w:hAnsi="Times New Roman" w:cs="Times New Roman"/>
          <w:sz w:val="24"/>
          <w:szCs w:val="24"/>
        </w:rPr>
        <w:t>zamówienie. Dokument ten potwierdza spełnianie warunków udziału w postępowaniu, brak podstaw wykluczenia w zakresie, w którym każdy z Wykonawców wykazuje spełnianie warunków udziału w postępowaniu.</w:t>
      </w:r>
    </w:p>
    <w:p w:rsidR="004F51C8" w:rsidRPr="00FC79BD" w:rsidRDefault="004F51C8" w:rsidP="00B21AA4">
      <w:pPr>
        <w:pStyle w:val="Tekstpodstawowywcity2"/>
        <w:numPr>
          <w:ilvl w:val="0"/>
          <w:numId w:val="59"/>
        </w:numPr>
        <w:spacing w:after="0" w:line="240" w:lineRule="auto"/>
        <w:jc w:val="both"/>
        <w:rPr>
          <w:rFonts w:ascii="Times New Roman" w:hAnsi="Times New Roman" w:cs="Times New Roman"/>
          <w:sz w:val="24"/>
          <w:szCs w:val="24"/>
        </w:rPr>
      </w:pPr>
      <w:r w:rsidRPr="00FC79BD">
        <w:rPr>
          <w:rFonts w:ascii="Times New Roman" w:hAnsi="Times New Roman" w:cs="Times New Roman"/>
          <w:sz w:val="24"/>
          <w:szCs w:val="24"/>
        </w:rPr>
        <w:t xml:space="preserve">Wykonawcy występujący wspólnie w postępowaniu o udzielenie zamówienia publicznego zobowiązani są stosownie do treści art. 23 ust. 2 Ustawy, ustanowić pełnomocnika </w:t>
      </w:r>
      <w:r w:rsidRPr="00FC79BD">
        <w:rPr>
          <w:rFonts w:ascii="Times New Roman" w:hAnsi="Times New Roman" w:cs="Times New Roman"/>
          <w:sz w:val="24"/>
          <w:szCs w:val="24"/>
          <w:u w:val="single"/>
        </w:rPr>
        <w:t>do reprezentowania ich w postępowaniu o udzielenie zamówienia publicznego lub do reprezentowania w postępowaniu i zawarcia umowy.</w:t>
      </w:r>
    </w:p>
    <w:p w:rsidR="004F51C8" w:rsidRPr="00FC79BD" w:rsidRDefault="004F51C8" w:rsidP="00B21AA4">
      <w:pPr>
        <w:pStyle w:val="Tekstpodstawowywcity2"/>
        <w:numPr>
          <w:ilvl w:val="0"/>
          <w:numId w:val="59"/>
        </w:numPr>
        <w:spacing w:after="0" w:line="240" w:lineRule="auto"/>
        <w:jc w:val="both"/>
        <w:rPr>
          <w:rFonts w:ascii="Times New Roman" w:hAnsi="Times New Roman" w:cs="Times New Roman"/>
          <w:sz w:val="24"/>
          <w:szCs w:val="24"/>
        </w:rPr>
      </w:pPr>
      <w:r w:rsidRPr="00FC79BD">
        <w:rPr>
          <w:rFonts w:ascii="Times New Roman" w:hAnsi="Times New Roman" w:cs="Times New Roman"/>
          <w:sz w:val="24"/>
          <w:szCs w:val="24"/>
        </w:rPr>
        <w:t xml:space="preserve">Pełnomocnictwo winno być podpisane przez uprawnionych przedstawicieli każdego </w:t>
      </w:r>
      <w:r w:rsidR="003C33EB">
        <w:rPr>
          <w:rFonts w:ascii="Times New Roman" w:hAnsi="Times New Roman" w:cs="Times New Roman"/>
          <w:sz w:val="24"/>
          <w:szCs w:val="24"/>
        </w:rPr>
        <w:t xml:space="preserve">                   </w:t>
      </w:r>
      <w:r w:rsidRPr="00FC79BD">
        <w:rPr>
          <w:rFonts w:ascii="Times New Roman" w:hAnsi="Times New Roman" w:cs="Times New Roman"/>
          <w:sz w:val="24"/>
          <w:szCs w:val="24"/>
        </w:rPr>
        <w:t>z partnerów.</w:t>
      </w:r>
      <w:r w:rsidR="003C33EB">
        <w:rPr>
          <w:rFonts w:ascii="Times New Roman" w:hAnsi="Times New Roman" w:cs="Times New Roman"/>
          <w:sz w:val="24"/>
          <w:szCs w:val="24"/>
        </w:rPr>
        <w:t xml:space="preserve"> </w:t>
      </w:r>
      <w:r w:rsidRPr="00FC79BD">
        <w:rPr>
          <w:rFonts w:ascii="Times New Roman" w:hAnsi="Times New Roman" w:cs="Times New Roman"/>
          <w:sz w:val="24"/>
          <w:szCs w:val="24"/>
          <w:u w:val="single"/>
        </w:rPr>
        <w:t>Pełnomocnictwo powinno być złożone w oryginale lub kopii</w:t>
      </w:r>
      <w:r w:rsidR="00D26D17" w:rsidRPr="00FC79BD">
        <w:rPr>
          <w:rFonts w:ascii="Times New Roman" w:hAnsi="Times New Roman" w:cs="Times New Roman"/>
          <w:sz w:val="24"/>
          <w:szCs w:val="24"/>
          <w:u w:val="single"/>
        </w:rPr>
        <w:t xml:space="preserve"> </w:t>
      </w:r>
      <w:r w:rsidRPr="00FC79BD">
        <w:rPr>
          <w:rFonts w:ascii="Times New Roman" w:hAnsi="Times New Roman" w:cs="Times New Roman"/>
          <w:sz w:val="24"/>
          <w:szCs w:val="24"/>
          <w:u w:val="single"/>
        </w:rPr>
        <w:t>potwierdzonej za zgodność z oryginałem przez notariusza.</w:t>
      </w:r>
    </w:p>
    <w:p w:rsidR="004F51C8" w:rsidRPr="00FC79BD" w:rsidRDefault="004F51C8" w:rsidP="00B21AA4">
      <w:pPr>
        <w:pStyle w:val="Tekstpodstawowywcity2"/>
        <w:numPr>
          <w:ilvl w:val="0"/>
          <w:numId w:val="59"/>
        </w:numPr>
        <w:spacing w:after="0" w:line="240" w:lineRule="auto"/>
        <w:jc w:val="both"/>
        <w:rPr>
          <w:rFonts w:ascii="Times New Roman" w:hAnsi="Times New Roman" w:cs="Times New Roman"/>
          <w:sz w:val="24"/>
          <w:szCs w:val="24"/>
        </w:rPr>
      </w:pPr>
      <w:r w:rsidRPr="00FC79BD">
        <w:rPr>
          <w:rFonts w:ascii="Times New Roman" w:hAnsi="Times New Roman" w:cs="Times New Roman"/>
          <w:bCs/>
          <w:sz w:val="24"/>
          <w:szCs w:val="24"/>
        </w:rPr>
        <w:t xml:space="preserve">Wykonawcy składający ofertę wspólną ponoszą solidarną odpowiedzialność za prawidłową realizację zamówienia. </w:t>
      </w:r>
    </w:p>
    <w:p w:rsidR="00D26D17" w:rsidRPr="00FC79BD" w:rsidRDefault="00D26D17" w:rsidP="00D26D17">
      <w:pPr>
        <w:pStyle w:val="Tekstpodstawowywcity2"/>
        <w:numPr>
          <w:ilvl w:val="0"/>
          <w:numId w:val="32"/>
        </w:numPr>
        <w:spacing w:after="0" w:line="240" w:lineRule="auto"/>
        <w:ind w:left="426" w:hanging="426"/>
        <w:jc w:val="both"/>
        <w:rPr>
          <w:rFonts w:ascii="Times New Roman" w:hAnsi="Times New Roman" w:cs="Times New Roman"/>
          <w:sz w:val="24"/>
          <w:szCs w:val="24"/>
        </w:rPr>
      </w:pPr>
      <w:r w:rsidRPr="00FC79BD">
        <w:rPr>
          <w:rFonts w:ascii="Times New Roman" w:hAnsi="Times New Roman" w:cs="Times New Roman"/>
          <w:b/>
          <w:sz w:val="24"/>
          <w:szCs w:val="24"/>
        </w:rPr>
        <w:t>Grupa kapitałowa</w:t>
      </w:r>
    </w:p>
    <w:p w:rsidR="00D26D17" w:rsidRPr="00FC79BD" w:rsidRDefault="00D26D17" w:rsidP="00531F74">
      <w:pPr>
        <w:pStyle w:val="Tekstpodstawowywcity2"/>
        <w:spacing w:line="240" w:lineRule="auto"/>
        <w:ind w:left="426"/>
        <w:jc w:val="both"/>
        <w:rPr>
          <w:rFonts w:ascii="Times New Roman" w:hAnsi="Times New Roman" w:cs="Times New Roman"/>
          <w:sz w:val="24"/>
          <w:szCs w:val="24"/>
        </w:rPr>
      </w:pPr>
      <w:r w:rsidRPr="00FC79BD">
        <w:rPr>
          <w:rFonts w:ascii="Times New Roman" w:hAnsi="Times New Roman" w:cs="Times New Roman"/>
          <w:sz w:val="24"/>
          <w:szCs w:val="24"/>
        </w:rPr>
        <w:t xml:space="preserve">Wykonawca, w terminie 3 dni od zamieszczenia na stronie internetowej informacji,                 o której mowa w art. 86 ust. 5 Ustawy, przekazuje zamawiającemu oświadczenie </w:t>
      </w:r>
      <w:r w:rsidR="00FC79BD">
        <w:rPr>
          <w:rFonts w:ascii="Times New Roman" w:hAnsi="Times New Roman" w:cs="Times New Roman"/>
          <w:sz w:val="24"/>
          <w:szCs w:val="24"/>
        </w:rPr>
        <w:br/>
      </w:r>
      <w:r w:rsidRPr="00FC79BD">
        <w:rPr>
          <w:rFonts w:ascii="Times New Roman" w:hAnsi="Times New Roman" w:cs="Times New Roman"/>
          <w:sz w:val="24"/>
          <w:szCs w:val="24"/>
        </w:rPr>
        <w:t>o przynależności lub braku przynależności do tej samej grupy kapitałowej, o której mowa w art. 24 ust. 1 pkt 23 Ustawy – wg załączonego wzoru</w:t>
      </w:r>
      <w:r w:rsidR="00467F76">
        <w:rPr>
          <w:rFonts w:ascii="Times New Roman" w:hAnsi="Times New Roman" w:cs="Times New Roman"/>
          <w:sz w:val="24"/>
          <w:szCs w:val="24"/>
        </w:rPr>
        <w:t xml:space="preserve"> </w:t>
      </w:r>
      <w:r w:rsidRPr="00AA091D">
        <w:rPr>
          <w:rFonts w:ascii="Times New Roman" w:hAnsi="Times New Roman" w:cs="Times New Roman"/>
          <w:b/>
          <w:sz w:val="24"/>
          <w:szCs w:val="24"/>
        </w:rPr>
        <w:t xml:space="preserve">– </w:t>
      </w:r>
      <w:r w:rsidRPr="00AA091D">
        <w:rPr>
          <w:rFonts w:ascii="Times New Roman" w:hAnsi="Times New Roman" w:cs="Times New Roman"/>
          <w:b/>
          <w:i/>
          <w:sz w:val="24"/>
          <w:szCs w:val="24"/>
        </w:rPr>
        <w:t xml:space="preserve">załącznik nr </w:t>
      </w:r>
      <w:r w:rsidR="006F3338" w:rsidRPr="00AA091D">
        <w:rPr>
          <w:rFonts w:ascii="Times New Roman" w:hAnsi="Times New Roman" w:cs="Times New Roman"/>
          <w:b/>
          <w:i/>
          <w:sz w:val="24"/>
          <w:szCs w:val="24"/>
        </w:rPr>
        <w:t>7</w:t>
      </w:r>
      <w:r w:rsidRPr="00AA091D">
        <w:rPr>
          <w:rFonts w:ascii="Times New Roman" w:hAnsi="Times New Roman" w:cs="Times New Roman"/>
          <w:b/>
          <w:i/>
          <w:sz w:val="24"/>
          <w:szCs w:val="24"/>
        </w:rPr>
        <w:t xml:space="preserve"> do SIWZ</w:t>
      </w:r>
      <w:r w:rsidRPr="00AA091D">
        <w:rPr>
          <w:rFonts w:ascii="Times New Roman" w:hAnsi="Times New Roman" w:cs="Times New Roman"/>
          <w:i/>
          <w:sz w:val="24"/>
          <w:szCs w:val="24"/>
        </w:rPr>
        <w:t>.</w:t>
      </w:r>
      <w:r w:rsidRPr="00FC79BD">
        <w:rPr>
          <w:rFonts w:ascii="Times New Roman" w:hAnsi="Times New Roman" w:cs="Times New Roman"/>
          <w:color w:val="FF0000"/>
          <w:sz w:val="24"/>
          <w:szCs w:val="24"/>
        </w:rPr>
        <w:t xml:space="preserve"> </w:t>
      </w:r>
      <w:r w:rsidRPr="00467F76">
        <w:rPr>
          <w:rFonts w:ascii="Times New Roman" w:hAnsi="Times New Roman" w:cs="Times New Roman"/>
          <w:sz w:val="24"/>
          <w:szCs w:val="24"/>
        </w:rPr>
        <w:t>Wraz</w:t>
      </w:r>
      <w:r w:rsidRPr="00FC79BD">
        <w:rPr>
          <w:rFonts w:ascii="Times New Roman" w:hAnsi="Times New Roman" w:cs="Times New Roman"/>
          <w:sz w:val="24"/>
          <w:szCs w:val="24"/>
        </w:rPr>
        <w:t xml:space="preserve"> ze złożeniem oświadczenia, wykonawca może przedstawić dowody, że powiązania </w:t>
      </w:r>
      <w:r w:rsidR="00467F76">
        <w:rPr>
          <w:rFonts w:ascii="Times New Roman" w:hAnsi="Times New Roman" w:cs="Times New Roman"/>
          <w:sz w:val="24"/>
          <w:szCs w:val="24"/>
        </w:rPr>
        <w:t xml:space="preserve">                     </w:t>
      </w:r>
      <w:r w:rsidRPr="00FC79BD">
        <w:rPr>
          <w:rFonts w:ascii="Times New Roman" w:hAnsi="Times New Roman" w:cs="Times New Roman"/>
          <w:sz w:val="24"/>
          <w:szCs w:val="24"/>
        </w:rPr>
        <w:t>z innym wykonawcą nie prowadzą do zakłócenia konkurencji w postępowaniu o udzielenie zamówienia.</w:t>
      </w:r>
    </w:p>
    <w:p w:rsidR="00001DB5" w:rsidRDefault="00001DB5" w:rsidP="00390BFD">
      <w:pPr>
        <w:numPr>
          <w:ilvl w:val="0"/>
          <w:numId w:val="32"/>
        </w:numPr>
        <w:spacing w:after="0" w:line="280" w:lineRule="atLeast"/>
        <w:ind w:left="426" w:hanging="426"/>
        <w:jc w:val="both"/>
        <w:rPr>
          <w:rFonts w:ascii="Times New Roman" w:hAnsi="Times New Roman" w:cs="Times New Roman"/>
          <w:sz w:val="24"/>
          <w:szCs w:val="24"/>
        </w:rPr>
      </w:pPr>
      <w:r w:rsidRPr="00001DB5">
        <w:rPr>
          <w:rFonts w:ascii="Times New Roman" w:hAnsi="Times New Roman" w:cs="Times New Roman"/>
          <w:sz w:val="24"/>
          <w:szCs w:val="24"/>
        </w:rPr>
        <w:t xml:space="preserve">Zamawiający wezwie wykonawcę, którego oferta została najwyżej oceniona do złożenia </w:t>
      </w:r>
      <w:r w:rsidR="007C5A6C">
        <w:rPr>
          <w:rFonts w:ascii="Times New Roman" w:hAnsi="Times New Roman" w:cs="Times New Roman"/>
          <w:sz w:val="24"/>
          <w:szCs w:val="24"/>
        </w:rPr>
        <w:t xml:space="preserve">    </w:t>
      </w:r>
      <w:r w:rsidRPr="00001DB5">
        <w:rPr>
          <w:rFonts w:ascii="Times New Roman" w:hAnsi="Times New Roman" w:cs="Times New Roman"/>
          <w:sz w:val="24"/>
          <w:szCs w:val="24"/>
        </w:rPr>
        <w:t xml:space="preserve">w wyznaczonym terminie, nie krótszym niż </w:t>
      </w:r>
      <w:r w:rsidR="00D26D17">
        <w:rPr>
          <w:rFonts w:ascii="Times New Roman" w:hAnsi="Times New Roman" w:cs="Times New Roman"/>
          <w:sz w:val="24"/>
          <w:szCs w:val="24"/>
        </w:rPr>
        <w:t>5</w:t>
      </w:r>
      <w:r w:rsidR="007C5A6C">
        <w:rPr>
          <w:rFonts w:ascii="Times New Roman" w:hAnsi="Times New Roman" w:cs="Times New Roman"/>
          <w:sz w:val="24"/>
          <w:szCs w:val="24"/>
        </w:rPr>
        <w:t xml:space="preserve"> </w:t>
      </w:r>
      <w:r w:rsidRPr="00001DB5">
        <w:rPr>
          <w:rFonts w:ascii="Times New Roman" w:hAnsi="Times New Roman" w:cs="Times New Roman"/>
          <w:sz w:val="24"/>
          <w:szCs w:val="24"/>
        </w:rPr>
        <w:t xml:space="preserve">dni, aktualnych </w:t>
      </w:r>
      <w:r w:rsidRPr="00001DB5">
        <w:rPr>
          <w:rFonts w:ascii="Times New Roman" w:hAnsi="Times New Roman" w:cs="Times New Roman"/>
          <w:b/>
          <w:sz w:val="24"/>
          <w:szCs w:val="24"/>
        </w:rPr>
        <w:t>dokumentów</w:t>
      </w:r>
      <w:r w:rsidRPr="00001DB5">
        <w:rPr>
          <w:rFonts w:ascii="Times New Roman" w:hAnsi="Times New Roman" w:cs="Times New Roman"/>
          <w:sz w:val="24"/>
          <w:szCs w:val="24"/>
        </w:rPr>
        <w:t xml:space="preserve"> potwierdzających na dzień złożenia oświadczeń i dokumentów spełnianie warunków udziału w postępowaniu oraz brak podstaw do wykluczenia.</w:t>
      </w:r>
    </w:p>
    <w:p w:rsidR="00001DB5" w:rsidRPr="00001DB5" w:rsidRDefault="00001DB5" w:rsidP="00390BFD">
      <w:pPr>
        <w:numPr>
          <w:ilvl w:val="0"/>
          <w:numId w:val="32"/>
        </w:numPr>
        <w:spacing w:after="0" w:line="280" w:lineRule="atLeast"/>
        <w:ind w:left="426" w:hanging="426"/>
        <w:jc w:val="both"/>
        <w:rPr>
          <w:rFonts w:ascii="Times New Roman" w:hAnsi="Times New Roman" w:cs="Times New Roman"/>
          <w:sz w:val="24"/>
          <w:szCs w:val="24"/>
        </w:rPr>
      </w:pPr>
      <w:r w:rsidRPr="00001DB5">
        <w:rPr>
          <w:rFonts w:ascii="Times New Roman" w:hAnsi="Times New Roman" w:cs="Times New Roman"/>
          <w:sz w:val="24"/>
          <w:szCs w:val="24"/>
        </w:rPr>
        <w:lastRenderedPageBreak/>
        <w:t xml:space="preserve">W celu </w:t>
      </w:r>
      <w:r w:rsidRPr="00001DB5">
        <w:rPr>
          <w:rFonts w:ascii="Times New Roman" w:hAnsi="Times New Roman" w:cs="Times New Roman"/>
          <w:b/>
          <w:sz w:val="24"/>
          <w:szCs w:val="24"/>
        </w:rPr>
        <w:t>potwierdzenia spełniania warunków udziału w postępowaniu</w:t>
      </w:r>
      <w:r w:rsidRPr="00001DB5">
        <w:rPr>
          <w:rFonts w:ascii="Times New Roman" w:hAnsi="Times New Roman" w:cs="Times New Roman"/>
          <w:sz w:val="24"/>
          <w:szCs w:val="24"/>
        </w:rPr>
        <w:t xml:space="preserve"> wykonawca złoży:</w:t>
      </w:r>
    </w:p>
    <w:p w:rsidR="00001DB5" w:rsidRPr="002D1E65" w:rsidRDefault="00001DB5" w:rsidP="00390BFD">
      <w:pPr>
        <w:numPr>
          <w:ilvl w:val="0"/>
          <w:numId w:val="33"/>
        </w:numPr>
        <w:spacing w:after="0" w:line="280" w:lineRule="atLeast"/>
        <w:ind w:left="709" w:hanging="283"/>
        <w:jc w:val="both"/>
        <w:rPr>
          <w:rFonts w:ascii="Times New Roman" w:hAnsi="Times New Roman" w:cs="Times New Roman"/>
          <w:b/>
          <w:sz w:val="24"/>
          <w:szCs w:val="24"/>
        </w:rPr>
      </w:pPr>
      <w:r w:rsidRPr="002D1E65">
        <w:rPr>
          <w:rFonts w:ascii="Times New Roman" w:hAnsi="Times New Roman" w:cs="Times New Roman"/>
          <w:b/>
          <w:sz w:val="24"/>
          <w:szCs w:val="24"/>
        </w:rPr>
        <w:t>W celu potwierdzenia spełniania warunków udziału w postępowaniu dotyczących kompetencji lub uprawnień do prowadzenia określonej działalności</w:t>
      </w:r>
      <w:r w:rsidR="00531F74">
        <w:rPr>
          <w:rFonts w:ascii="Times New Roman" w:hAnsi="Times New Roman" w:cs="Times New Roman"/>
          <w:b/>
          <w:sz w:val="24"/>
          <w:szCs w:val="24"/>
        </w:rPr>
        <w:t xml:space="preserve"> zawodow</w:t>
      </w:r>
      <w:r w:rsidRPr="002D1E65">
        <w:rPr>
          <w:rFonts w:ascii="Times New Roman" w:hAnsi="Times New Roman" w:cs="Times New Roman"/>
          <w:b/>
          <w:sz w:val="24"/>
          <w:szCs w:val="24"/>
        </w:rPr>
        <w:t>ej wykonawca złoży:</w:t>
      </w:r>
    </w:p>
    <w:p w:rsidR="002249D1" w:rsidRPr="001022CB" w:rsidRDefault="002249D1" w:rsidP="00390BFD">
      <w:pPr>
        <w:pStyle w:val="Akapitzlist"/>
        <w:numPr>
          <w:ilvl w:val="0"/>
          <w:numId w:val="34"/>
        </w:numPr>
        <w:autoSpaceDE w:val="0"/>
        <w:autoSpaceDN w:val="0"/>
        <w:adjustRightInd w:val="0"/>
        <w:spacing w:after="0" w:line="240" w:lineRule="auto"/>
        <w:jc w:val="both"/>
        <w:rPr>
          <w:rFonts w:ascii="Times New Roman" w:hAnsi="Times New Roman" w:cs="Times New Roman"/>
          <w:i/>
          <w:sz w:val="24"/>
          <w:szCs w:val="24"/>
        </w:rPr>
      </w:pPr>
      <w:r w:rsidRPr="001022CB">
        <w:rPr>
          <w:rFonts w:ascii="Times New Roman" w:hAnsi="Times New Roman" w:cs="Times New Roman"/>
          <w:i/>
          <w:sz w:val="24"/>
          <w:szCs w:val="24"/>
        </w:rPr>
        <w:t>wpis do rejestru działalności regulowanej w zakresie odbierania odpadów komunalnych od właścicieli nieruchomości, prowadzonego przez Burmistrza Miasta Sławno, zgodnie z art. 9 c ustawy z dnia 13 września 1996 r. o utrzymaniu czystości i porządku w gminach (</w:t>
      </w:r>
      <w:r w:rsidRPr="001022CB">
        <w:rPr>
          <w:rFonts w:ascii="Times New Roman" w:hAnsi="Times New Roman" w:cs="Times New Roman"/>
          <w:bCs/>
          <w:i/>
          <w:sz w:val="24"/>
          <w:szCs w:val="24"/>
        </w:rPr>
        <w:t>Dz.U.201</w:t>
      </w:r>
      <w:r w:rsidR="00BA5B1C">
        <w:rPr>
          <w:rFonts w:ascii="Times New Roman" w:hAnsi="Times New Roman" w:cs="Times New Roman"/>
          <w:bCs/>
          <w:i/>
          <w:sz w:val="24"/>
          <w:szCs w:val="24"/>
        </w:rPr>
        <w:t>8</w:t>
      </w:r>
      <w:r w:rsidRPr="001022CB">
        <w:rPr>
          <w:rFonts w:ascii="Times New Roman" w:hAnsi="Times New Roman" w:cs="Times New Roman"/>
          <w:bCs/>
          <w:i/>
          <w:sz w:val="24"/>
          <w:szCs w:val="24"/>
        </w:rPr>
        <w:t>.</w:t>
      </w:r>
      <w:r w:rsidR="00BA5B1C">
        <w:rPr>
          <w:rFonts w:ascii="Times New Roman" w:hAnsi="Times New Roman" w:cs="Times New Roman"/>
          <w:bCs/>
          <w:i/>
          <w:sz w:val="24"/>
          <w:szCs w:val="24"/>
        </w:rPr>
        <w:t>1454</w:t>
      </w:r>
      <w:r w:rsidRPr="001022CB">
        <w:rPr>
          <w:rFonts w:ascii="Times New Roman" w:hAnsi="Times New Roman" w:cs="Times New Roman"/>
          <w:bCs/>
          <w:i/>
          <w:sz w:val="24"/>
          <w:szCs w:val="24"/>
        </w:rPr>
        <w:t xml:space="preserve"> j.t.</w:t>
      </w:r>
      <w:r w:rsidRPr="001022CB">
        <w:rPr>
          <w:rFonts w:ascii="Times New Roman" w:hAnsi="Times New Roman" w:cs="Times New Roman"/>
          <w:i/>
          <w:sz w:val="24"/>
          <w:szCs w:val="24"/>
        </w:rPr>
        <w:t xml:space="preserve"> z późn. zm.);</w:t>
      </w:r>
    </w:p>
    <w:p w:rsidR="002249D1" w:rsidRPr="001022CB" w:rsidRDefault="002249D1" w:rsidP="00390BFD">
      <w:pPr>
        <w:pStyle w:val="Akapitzlist"/>
        <w:numPr>
          <w:ilvl w:val="0"/>
          <w:numId w:val="34"/>
        </w:numPr>
        <w:autoSpaceDE w:val="0"/>
        <w:autoSpaceDN w:val="0"/>
        <w:adjustRightInd w:val="0"/>
        <w:spacing w:after="0" w:line="240" w:lineRule="auto"/>
        <w:jc w:val="both"/>
        <w:rPr>
          <w:rFonts w:ascii="Times New Roman" w:hAnsi="Times New Roman" w:cs="Times New Roman"/>
          <w:i/>
          <w:sz w:val="24"/>
          <w:szCs w:val="24"/>
        </w:rPr>
      </w:pPr>
      <w:r w:rsidRPr="001022CB">
        <w:rPr>
          <w:rFonts w:ascii="Times New Roman" w:hAnsi="Times New Roman" w:cs="Times New Roman"/>
          <w:i/>
          <w:sz w:val="24"/>
          <w:szCs w:val="24"/>
        </w:rPr>
        <w:t>zezwolenie na zbieranie odpadów, zgodnie z art. 41, zezwolenie na transport odpadów w związku z art. 233 bądź zaświadczenie o wpisie do rejestru, o którym mowa w art. 49 ust. 1 ustawy z dnia 14 grudnia 2012 r. o odpadach (</w:t>
      </w:r>
      <w:r w:rsidRPr="001022CB">
        <w:rPr>
          <w:rFonts w:ascii="Times New Roman" w:hAnsi="Times New Roman" w:cs="Times New Roman"/>
          <w:bCs/>
          <w:i/>
          <w:sz w:val="24"/>
          <w:szCs w:val="24"/>
        </w:rPr>
        <w:t>Dz.U.201</w:t>
      </w:r>
      <w:r w:rsidR="003C33EB">
        <w:rPr>
          <w:rFonts w:ascii="Times New Roman" w:hAnsi="Times New Roman" w:cs="Times New Roman"/>
          <w:bCs/>
          <w:i/>
          <w:sz w:val="24"/>
          <w:szCs w:val="24"/>
        </w:rPr>
        <w:t>8</w:t>
      </w:r>
      <w:r w:rsidRPr="001022CB">
        <w:rPr>
          <w:rFonts w:ascii="Times New Roman" w:hAnsi="Times New Roman" w:cs="Times New Roman"/>
          <w:bCs/>
          <w:i/>
          <w:sz w:val="24"/>
          <w:szCs w:val="24"/>
        </w:rPr>
        <w:t>.</w:t>
      </w:r>
      <w:r w:rsidR="003C33EB">
        <w:rPr>
          <w:rFonts w:ascii="Times New Roman" w:hAnsi="Times New Roman" w:cs="Times New Roman"/>
          <w:bCs/>
          <w:i/>
          <w:sz w:val="24"/>
          <w:szCs w:val="24"/>
        </w:rPr>
        <w:t>992</w:t>
      </w:r>
      <w:r w:rsidRPr="001022CB">
        <w:rPr>
          <w:rFonts w:ascii="Times New Roman" w:hAnsi="Times New Roman" w:cs="Times New Roman"/>
          <w:bCs/>
          <w:i/>
          <w:sz w:val="24"/>
          <w:szCs w:val="24"/>
        </w:rPr>
        <w:t xml:space="preserve"> z </w:t>
      </w:r>
      <w:r w:rsidRPr="001022CB">
        <w:rPr>
          <w:rFonts w:ascii="Times New Roman" w:hAnsi="Times New Roman" w:cs="Times New Roman"/>
          <w:i/>
          <w:sz w:val="24"/>
          <w:szCs w:val="24"/>
        </w:rPr>
        <w:t>późn. zm.);</w:t>
      </w:r>
    </w:p>
    <w:p w:rsidR="002249D1" w:rsidRPr="001022CB" w:rsidRDefault="002249D1" w:rsidP="00390BFD">
      <w:pPr>
        <w:pStyle w:val="Akapitzlist"/>
        <w:numPr>
          <w:ilvl w:val="0"/>
          <w:numId w:val="34"/>
        </w:numPr>
        <w:autoSpaceDE w:val="0"/>
        <w:autoSpaceDN w:val="0"/>
        <w:adjustRightInd w:val="0"/>
        <w:spacing w:after="0" w:line="240" w:lineRule="auto"/>
        <w:jc w:val="both"/>
        <w:rPr>
          <w:rFonts w:ascii="Times New Roman" w:hAnsi="Times New Roman" w:cs="Times New Roman"/>
          <w:i/>
          <w:sz w:val="24"/>
          <w:szCs w:val="24"/>
        </w:rPr>
      </w:pPr>
      <w:r w:rsidRPr="001022CB">
        <w:rPr>
          <w:rFonts w:ascii="Times New Roman" w:hAnsi="Times New Roman" w:cs="Times New Roman"/>
          <w:i/>
          <w:sz w:val="24"/>
          <w:szCs w:val="24"/>
        </w:rPr>
        <w:t>zezwolenie na zbieranie odpadów dla następujących rodzajów odpadów:</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15 01 01 Opakowania z papieru i tektury</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15 01 02 Opakowania z tworzyw sztucznych</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15 01 04 Opakowania z metali</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15 01 05 Opakowania wielomateriałowe</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15 01 06 Zmieszane odpady opakowaniowe</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15 01 07 Opakowania ze szkła</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rPr>
      </w:pPr>
      <w:r w:rsidRPr="001022CB">
        <w:rPr>
          <w:rFonts w:ascii="Times New Roman" w:hAnsi="Times New Roman" w:cs="Times New Roman"/>
          <w:i/>
          <w:sz w:val="24"/>
          <w:szCs w:val="24"/>
        </w:rPr>
        <w:t>17 01 01 Odpady betonu oraz gruz betonowy z rozbiórek i remontów</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 xml:space="preserve">17 09 04 Zmieszane odpady z budowy, remontów i demontażu inne   </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 xml:space="preserve">               niż wymienione w 17 09 01, 17 09 02 i 17 09 03</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20 01 01 Papier i tektura</w:t>
      </w:r>
    </w:p>
    <w:p w:rsidR="002249D1"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20 01 02 Szkło</w:t>
      </w:r>
    </w:p>
    <w:p w:rsidR="00F10B0C" w:rsidRPr="00F10B0C" w:rsidRDefault="00F10B0C" w:rsidP="00F10B0C">
      <w:pPr>
        <w:spacing w:after="0"/>
        <w:ind w:left="360" w:firstLine="708"/>
        <w:rPr>
          <w:rFonts w:ascii="Times New Roman" w:hAnsi="Times New Roman" w:cs="Times New Roman"/>
          <w:bCs/>
          <w:i/>
          <w:sz w:val="24"/>
          <w:szCs w:val="24"/>
        </w:rPr>
      </w:pPr>
      <w:r w:rsidRPr="00F10B0C">
        <w:rPr>
          <w:rFonts w:ascii="Times New Roman" w:hAnsi="Times New Roman" w:cs="Times New Roman"/>
          <w:bCs/>
          <w:i/>
          <w:sz w:val="24"/>
          <w:szCs w:val="24"/>
        </w:rPr>
        <w:t xml:space="preserve">20 01 23* </w:t>
      </w:r>
      <w:r w:rsidRPr="00F10B0C">
        <w:rPr>
          <w:rFonts w:ascii="Times New Roman" w:hAnsi="Times New Roman" w:cs="Times New Roman"/>
          <w:i/>
          <w:sz w:val="24"/>
          <w:szCs w:val="24"/>
        </w:rPr>
        <w:t>Urządzenia zawierające freony</w:t>
      </w:r>
    </w:p>
    <w:p w:rsidR="00F10B0C" w:rsidRPr="00F10B0C" w:rsidRDefault="00F10B0C" w:rsidP="00F10B0C">
      <w:pPr>
        <w:spacing w:after="0"/>
        <w:ind w:left="2124" w:hanging="1131"/>
        <w:rPr>
          <w:rFonts w:ascii="Times New Roman" w:hAnsi="Times New Roman" w:cs="Times New Roman"/>
          <w:i/>
          <w:sz w:val="24"/>
          <w:szCs w:val="24"/>
        </w:rPr>
      </w:pPr>
      <w:r w:rsidRPr="00F10B0C">
        <w:rPr>
          <w:rFonts w:ascii="Times New Roman" w:hAnsi="Times New Roman" w:cs="Times New Roman"/>
          <w:bCs/>
          <w:i/>
          <w:sz w:val="24"/>
          <w:szCs w:val="24"/>
        </w:rPr>
        <w:t xml:space="preserve">  20 01 35* </w:t>
      </w:r>
      <w:r w:rsidRPr="00F10B0C">
        <w:rPr>
          <w:rFonts w:ascii="Times New Roman" w:hAnsi="Times New Roman" w:cs="Times New Roman"/>
          <w:i/>
          <w:sz w:val="24"/>
          <w:szCs w:val="24"/>
        </w:rPr>
        <w:t>Zużyte urządzenia elektryczne i elektroniczne inne niż wymienione                 w 20 01 21 i 20 01 23 zawierające niebezpieczne składniki</w:t>
      </w:r>
    </w:p>
    <w:p w:rsidR="00F10B0C" w:rsidRPr="00F10B0C" w:rsidRDefault="00F10B0C" w:rsidP="00F10B0C">
      <w:pPr>
        <w:spacing w:after="0"/>
        <w:ind w:left="2124" w:hanging="990"/>
        <w:rPr>
          <w:rFonts w:ascii="Times New Roman" w:hAnsi="Times New Roman" w:cs="Times New Roman"/>
          <w:b/>
          <w:bCs/>
          <w:i/>
          <w:sz w:val="24"/>
          <w:szCs w:val="24"/>
        </w:rPr>
      </w:pPr>
      <w:r w:rsidRPr="00F10B0C">
        <w:rPr>
          <w:rFonts w:ascii="Times New Roman" w:hAnsi="Times New Roman" w:cs="Times New Roman"/>
          <w:bCs/>
          <w:i/>
          <w:sz w:val="24"/>
          <w:szCs w:val="24"/>
        </w:rPr>
        <w:t xml:space="preserve">20 01 36 </w:t>
      </w:r>
      <w:r w:rsidRPr="00F10B0C">
        <w:rPr>
          <w:rFonts w:ascii="Times New Roman" w:hAnsi="Times New Roman" w:cs="Times New Roman"/>
          <w:i/>
          <w:sz w:val="24"/>
          <w:szCs w:val="24"/>
        </w:rPr>
        <w:t>Zużyte urządzenia elektryczne i elektroniczne inne niż wymienione                  w 20 01 21, 20 01 23 i 20 01 35</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20 01 39 Tworzywa sztuczne</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20 01 40 Metale</w:t>
      </w:r>
    </w:p>
    <w:p w:rsidR="002249D1" w:rsidRPr="009818D6" w:rsidRDefault="002249D1" w:rsidP="009818D6">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20 01 99 Inne niewymienione frakcje zbierane w sposób selektywny</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20 02 01 Odpady ulegające biodegradacji</w:t>
      </w:r>
    </w:p>
    <w:p w:rsidR="002249D1" w:rsidRPr="001022CB" w:rsidRDefault="002249D1" w:rsidP="002249D1">
      <w:pPr>
        <w:pStyle w:val="Akapitzlist"/>
        <w:autoSpaceDE w:val="0"/>
        <w:autoSpaceDN w:val="0"/>
        <w:adjustRightInd w:val="0"/>
        <w:spacing w:after="0" w:line="240" w:lineRule="auto"/>
        <w:ind w:left="1068"/>
        <w:rPr>
          <w:rFonts w:ascii="Times New Roman" w:hAnsi="Times New Roman" w:cs="Times New Roman"/>
          <w:i/>
          <w:sz w:val="24"/>
          <w:szCs w:val="24"/>
        </w:rPr>
      </w:pPr>
      <w:r w:rsidRPr="001022CB">
        <w:rPr>
          <w:rFonts w:ascii="Times New Roman" w:hAnsi="Times New Roman" w:cs="Times New Roman"/>
          <w:i/>
          <w:sz w:val="24"/>
          <w:szCs w:val="24"/>
        </w:rPr>
        <w:t>20 03 01 Niesegregow</w:t>
      </w:r>
      <w:r w:rsidR="001022CB">
        <w:rPr>
          <w:rFonts w:ascii="Times New Roman" w:hAnsi="Times New Roman" w:cs="Times New Roman"/>
          <w:i/>
          <w:sz w:val="24"/>
          <w:szCs w:val="24"/>
        </w:rPr>
        <w:t>ane (zmieszane) odpady komunalne</w:t>
      </w:r>
    </w:p>
    <w:p w:rsidR="002249D1" w:rsidRDefault="001022CB" w:rsidP="001022CB">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20 </w:t>
      </w:r>
      <w:r w:rsidRPr="001022CB">
        <w:rPr>
          <w:rFonts w:ascii="Times New Roman" w:hAnsi="Times New Roman" w:cs="Times New Roman"/>
          <w:i/>
          <w:sz w:val="24"/>
          <w:szCs w:val="24"/>
        </w:rPr>
        <w:t>0</w:t>
      </w:r>
      <w:r w:rsidR="002249D1" w:rsidRPr="001022CB">
        <w:rPr>
          <w:rFonts w:ascii="Times New Roman" w:hAnsi="Times New Roman" w:cs="Times New Roman"/>
          <w:i/>
          <w:sz w:val="24"/>
          <w:szCs w:val="24"/>
        </w:rPr>
        <w:t>3 07 Odpady wielkogabarytowe</w:t>
      </w:r>
    </w:p>
    <w:p w:rsidR="002D1E65" w:rsidRPr="00990374" w:rsidRDefault="002D1E65" w:rsidP="001022CB">
      <w:pPr>
        <w:autoSpaceDE w:val="0"/>
        <w:autoSpaceDN w:val="0"/>
        <w:adjustRightInd w:val="0"/>
        <w:spacing w:after="0" w:line="240" w:lineRule="auto"/>
        <w:rPr>
          <w:rFonts w:ascii="Times New Roman" w:hAnsi="Times New Roman" w:cs="Times New Roman"/>
          <w:i/>
          <w:sz w:val="12"/>
          <w:szCs w:val="12"/>
        </w:rPr>
      </w:pPr>
    </w:p>
    <w:p w:rsidR="00001DB5" w:rsidRPr="002D1E65" w:rsidRDefault="00001DB5" w:rsidP="00390BFD">
      <w:pPr>
        <w:numPr>
          <w:ilvl w:val="0"/>
          <w:numId w:val="33"/>
        </w:numPr>
        <w:spacing w:after="0" w:line="280" w:lineRule="atLeast"/>
        <w:ind w:left="709" w:hanging="283"/>
        <w:jc w:val="both"/>
        <w:rPr>
          <w:rFonts w:ascii="Times New Roman" w:hAnsi="Times New Roman" w:cs="Times New Roman"/>
          <w:b/>
          <w:sz w:val="24"/>
          <w:szCs w:val="24"/>
        </w:rPr>
      </w:pPr>
      <w:r w:rsidRPr="002D1E65">
        <w:rPr>
          <w:rFonts w:ascii="Times New Roman" w:hAnsi="Times New Roman" w:cs="Times New Roman"/>
          <w:b/>
          <w:sz w:val="24"/>
          <w:szCs w:val="24"/>
        </w:rPr>
        <w:t>W celu potwierdzenia spełniania warunków udziału w postępowaniu dotyczących zdolności technicznej lub zawodowej wykonawca złoży:</w:t>
      </w:r>
    </w:p>
    <w:p w:rsidR="00E2332F" w:rsidRPr="00322F91" w:rsidRDefault="001022CB" w:rsidP="00390BFD">
      <w:pPr>
        <w:pStyle w:val="Akapitzlist"/>
        <w:numPr>
          <w:ilvl w:val="0"/>
          <w:numId w:val="3"/>
        </w:numPr>
        <w:spacing w:after="0" w:line="280" w:lineRule="atLeast"/>
        <w:ind w:left="993" w:hanging="284"/>
        <w:jc w:val="both"/>
        <w:rPr>
          <w:rFonts w:ascii="Times New Roman" w:hAnsi="Times New Roman" w:cs="Times New Roman"/>
          <w:i/>
          <w:sz w:val="24"/>
          <w:szCs w:val="24"/>
        </w:rPr>
      </w:pPr>
      <w:r w:rsidRPr="00531F74">
        <w:rPr>
          <w:rFonts w:ascii="Times New Roman" w:hAnsi="Times New Roman" w:cs="Times New Roman"/>
          <w:b/>
          <w:i/>
          <w:sz w:val="24"/>
          <w:szCs w:val="24"/>
        </w:rPr>
        <w:t>W</w:t>
      </w:r>
      <w:r w:rsidR="00E2332F" w:rsidRPr="00531F74">
        <w:rPr>
          <w:rFonts w:ascii="Times New Roman" w:hAnsi="Times New Roman" w:cs="Times New Roman"/>
          <w:b/>
          <w:i/>
          <w:sz w:val="24"/>
          <w:szCs w:val="24"/>
        </w:rPr>
        <w:t xml:space="preserve">ykaz </w:t>
      </w:r>
      <w:r w:rsidR="003A5A03" w:rsidRPr="00531F74">
        <w:rPr>
          <w:rFonts w:ascii="Times New Roman" w:hAnsi="Times New Roman" w:cs="Times New Roman"/>
          <w:b/>
          <w:i/>
          <w:sz w:val="24"/>
          <w:szCs w:val="24"/>
        </w:rPr>
        <w:t>usług</w:t>
      </w:r>
      <w:r w:rsidR="003A5A03">
        <w:rPr>
          <w:rFonts w:ascii="Times New Roman" w:hAnsi="Times New Roman" w:cs="Times New Roman"/>
          <w:i/>
          <w:sz w:val="24"/>
          <w:szCs w:val="24"/>
        </w:rPr>
        <w:t xml:space="preserve"> </w:t>
      </w:r>
      <w:r w:rsidR="00E2332F" w:rsidRPr="00397234">
        <w:rPr>
          <w:rFonts w:ascii="Times New Roman" w:hAnsi="Times New Roman" w:cs="Times New Roman"/>
          <w:i/>
          <w:sz w:val="24"/>
          <w:szCs w:val="24"/>
        </w:rPr>
        <w:t xml:space="preserve">wykonanych, a w przypadku świadczeń okresowych lub ciągłych </w:t>
      </w:r>
      <w:r w:rsidR="00E2332F" w:rsidRPr="00322F91">
        <w:rPr>
          <w:rFonts w:ascii="Times New Roman" w:hAnsi="Times New Roman" w:cs="Times New Roman"/>
          <w:i/>
          <w:sz w:val="24"/>
          <w:szCs w:val="24"/>
        </w:rPr>
        <w:t>równi</w:t>
      </w:r>
      <w:r w:rsidR="0077435D" w:rsidRPr="00322F91">
        <w:rPr>
          <w:rFonts w:ascii="Times New Roman" w:hAnsi="Times New Roman" w:cs="Times New Roman"/>
          <w:i/>
          <w:sz w:val="24"/>
          <w:szCs w:val="24"/>
        </w:rPr>
        <w:t>eż wykonywanych głównych usług</w:t>
      </w:r>
      <w:r w:rsidR="00E2332F" w:rsidRPr="00322F91">
        <w:rPr>
          <w:rFonts w:ascii="Times New Roman" w:hAnsi="Times New Roman" w:cs="Times New Roman"/>
          <w:i/>
          <w:sz w:val="24"/>
          <w:szCs w:val="24"/>
        </w:rPr>
        <w:t>, w okresie ostatnich trzech lat przed upływem terminu składania ofert, a jeżeli okres prowadzenia jest krótszy – w tym okresie, wraz</w:t>
      </w:r>
      <w:r w:rsidR="00397234" w:rsidRPr="00322F91">
        <w:rPr>
          <w:rFonts w:ascii="Times New Roman" w:hAnsi="Times New Roman" w:cs="Times New Roman"/>
          <w:i/>
          <w:sz w:val="24"/>
          <w:szCs w:val="24"/>
        </w:rPr>
        <w:t xml:space="preserve"> </w:t>
      </w:r>
      <w:r w:rsidR="00E2332F" w:rsidRPr="00322F91">
        <w:rPr>
          <w:rFonts w:ascii="Times New Roman" w:hAnsi="Times New Roman" w:cs="Times New Roman"/>
          <w:i/>
          <w:sz w:val="24"/>
          <w:szCs w:val="24"/>
        </w:rPr>
        <w:t>z podaniem ich wartości, przedmiotu, dat wykonania</w:t>
      </w:r>
      <w:r w:rsidR="00AD7673" w:rsidRPr="00322F91">
        <w:rPr>
          <w:rFonts w:ascii="Times New Roman" w:hAnsi="Times New Roman" w:cs="Times New Roman"/>
          <w:i/>
          <w:sz w:val="24"/>
          <w:szCs w:val="24"/>
        </w:rPr>
        <w:t xml:space="preserve"> </w:t>
      </w:r>
      <w:r w:rsidR="00E2332F" w:rsidRPr="00322F91">
        <w:rPr>
          <w:rFonts w:ascii="Times New Roman" w:hAnsi="Times New Roman" w:cs="Times New Roman"/>
          <w:i/>
          <w:sz w:val="24"/>
          <w:szCs w:val="24"/>
        </w:rPr>
        <w:t>i podmiotów na rzecz których usługi zostały wykonane, oraz załączeniem dowodów</w:t>
      </w:r>
      <w:r w:rsidR="00B8292C" w:rsidRPr="00322F91">
        <w:rPr>
          <w:rFonts w:ascii="Times New Roman" w:hAnsi="Times New Roman" w:cs="Times New Roman"/>
          <w:i/>
          <w:sz w:val="24"/>
          <w:szCs w:val="24"/>
        </w:rPr>
        <w:t xml:space="preserve"> określających</w:t>
      </w:r>
      <w:r w:rsidR="00E2332F" w:rsidRPr="00322F91">
        <w:rPr>
          <w:rFonts w:ascii="Times New Roman" w:hAnsi="Times New Roman" w:cs="Times New Roman"/>
          <w:i/>
          <w:sz w:val="24"/>
          <w:szCs w:val="24"/>
        </w:rPr>
        <w:t xml:space="preserve">, czy </w:t>
      </w:r>
      <w:r w:rsidR="00B8292C" w:rsidRPr="00322F91">
        <w:rPr>
          <w:rFonts w:ascii="Times New Roman" w:hAnsi="Times New Roman" w:cs="Times New Roman"/>
          <w:i/>
          <w:sz w:val="24"/>
          <w:szCs w:val="24"/>
        </w:rPr>
        <w:t xml:space="preserve">te usługi </w:t>
      </w:r>
      <w:r w:rsidR="00E2332F" w:rsidRPr="00322F91">
        <w:rPr>
          <w:rFonts w:ascii="Times New Roman" w:hAnsi="Times New Roman" w:cs="Times New Roman"/>
          <w:i/>
          <w:sz w:val="24"/>
          <w:szCs w:val="24"/>
        </w:rPr>
        <w:t xml:space="preserve">zostały </w:t>
      </w:r>
      <w:r w:rsidR="00B8292C" w:rsidRPr="00322F91">
        <w:rPr>
          <w:rFonts w:ascii="Times New Roman" w:hAnsi="Times New Roman" w:cs="Times New Roman"/>
          <w:i/>
          <w:sz w:val="24"/>
          <w:szCs w:val="24"/>
        </w:rPr>
        <w:t xml:space="preserve">wykonane </w:t>
      </w:r>
      <w:r w:rsidR="00E2332F" w:rsidRPr="00322F91">
        <w:rPr>
          <w:rFonts w:ascii="Times New Roman" w:hAnsi="Times New Roman" w:cs="Times New Roman"/>
          <w:i/>
          <w:sz w:val="24"/>
          <w:szCs w:val="24"/>
        </w:rPr>
        <w:t xml:space="preserve">lub są wykonywane należycie, przygotowany zgodnie ze wzorem stanowiącym </w:t>
      </w:r>
      <w:r w:rsidR="00E2332F" w:rsidRPr="00322F91">
        <w:rPr>
          <w:rFonts w:ascii="Times New Roman" w:hAnsi="Times New Roman" w:cs="Times New Roman"/>
          <w:b/>
          <w:bCs/>
          <w:i/>
          <w:sz w:val="24"/>
          <w:szCs w:val="24"/>
        </w:rPr>
        <w:t xml:space="preserve">załącznik nr </w:t>
      </w:r>
      <w:r w:rsidR="0050242F" w:rsidRPr="00322F91">
        <w:rPr>
          <w:rFonts w:ascii="Times New Roman" w:hAnsi="Times New Roman" w:cs="Times New Roman"/>
          <w:b/>
          <w:bCs/>
          <w:i/>
          <w:sz w:val="24"/>
          <w:szCs w:val="24"/>
        </w:rPr>
        <w:t>4</w:t>
      </w:r>
      <w:r w:rsidR="00E2332F" w:rsidRPr="00322F91">
        <w:rPr>
          <w:rFonts w:ascii="Times New Roman" w:hAnsi="Times New Roman" w:cs="Times New Roman"/>
          <w:b/>
          <w:bCs/>
          <w:i/>
          <w:sz w:val="24"/>
          <w:szCs w:val="24"/>
        </w:rPr>
        <w:t xml:space="preserve"> do SIWZ;</w:t>
      </w:r>
    </w:p>
    <w:p w:rsidR="00193CA9" w:rsidRPr="00322F91" w:rsidRDefault="00B8292C" w:rsidP="00C127A6">
      <w:pPr>
        <w:pStyle w:val="Akapitzlist"/>
        <w:spacing w:line="280" w:lineRule="atLeast"/>
        <w:ind w:left="993"/>
        <w:jc w:val="both"/>
        <w:rPr>
          <w:rFonts w:ascii="Times New Roman" w:hAnsi="Times New Roman" w:cs="Times New Roman"/>
          <w:sz w:val="24"/>
          <w:szCs w:val="24"/>
        </w:rPr>
      </w:pPr>
      <w:r w:rsidRPr="00322F91">
        <w:rPr>
          <w:rFonts w:ascii="Times New Roman" w:hAnsi="Times New Roman" w:cs="Times New Roman"/>
          <w:sz w:val="24"/>
          <w:szCs w:val="24"/>
        </w:rPr>
        <w:t>Dowodami potwierdza</w:t>
      </w:r>
      <w:r w:rsidR="007D6FAB" w:rsidRPr="00322F91">
        <w:rPr>
          <w:rFonts w:ascii="Times New Roman" w:hAnsi="Times New Roman" w:cs="Times New Roman"/>
          <w:sz w:val="24"/>
          <w:szCs w:val="24"/>
        </w:rPr>
        <w:t>jącymi należyte wykonanie usług</w:t>
      </w:r>
      <w:r w:rsidRPr="00322F91">
        <w:rPr>
          <w:rFonts w:ascii="Times New Roman" w:hAnsi="Times New Roman" w:cs="Times New Roman"/>
          <w:sz w:val="24"/>
          <w:szCs w:val="24"/>
        </w:rPr>
        <w:t xml:space="preserve"> są referencje bądź inne dokumenty wystawione przez podmiot, na </w:t>
      </w:r>
      <w:r w:rsidR="007D6FAB" w:rsidRPr="00322F91">
        <w:rPr>
          <w:rFonts w:ascii="Times New Roman" w:hAnsi="Times New Roman" w:cs="Times New Roman"/>
          <w:sz w:val="24"/>
          <w:szCs w:val="24"/>
        </w:rPr>
        <w:t>rzecz którego usługi</w:t>
      </w:r>
      <w:r w:rsidRPr="00322F91">
        <w:rPr>
          <w:rFonts w:ascii="Times New Roman" w:hAnsi="Times New Roman" w:cs="Times New Roman"/>
          <w:sz w:val="24"/>
          <w:szCs w:val="24"/>
        </w:rPr>
        <w:t xml:space="preserve"> były wykonywane, </w:t>
      </w:r>
      <w:r w:rsidR="007D6FAB" w:rsidRPr="00322F91">
        <w:rPr>
          <w:rFonts w:ascii="Times New Roman" w:hAnsi="Times New Roman" w:cs="Times New Roman"/>
          <w:sz w:val="24"/>
          <w:szCs w:val="24"/>
        </w:rPr>
        <w:t xml:space="preserve"> </w:t>
      </w:r>
      <w:r w:rsidR="00AD7D86" w:rsidRPr="00322F91">
        <w:rPr>
          <w:rFonts w:ascii="Times New Roman" w:hAnsi="Times New Roman" w:cs="Times New Roman"/>
          <w:sz w:val="24"/>
          <w:szCs w:val="24"/>
        </w:rPr>
        <w:t xml:space="preserve">                 </w:t>
      </w:r>
      <w:r w:rsidRPr="00322F91">
        <w:rPr>
          <w:rFonts w:ascii="Times New Roman" w:hAnsi="Times New Roman" w:cs="Times New Roman"/>
          <w:sz w:val="24"/>
          <w:szCs w:val="24"/>
        </w:rPr>
        <w:t xml:space="preserve">a w przypadku świadczeń okresowych lub ciągłych są wykonywane, a jeżeli </w:t>
      </w:r>
      <w:r w:rsidR="007D6FAB" w:rsidRPr="00322F91">
        <w:rPr>
          <w:rFonts w:ascii="Times New Roman" w:hAnsi="Times New Roman" w:cs="Times New Roman"/>
          <w:sz w:val="24"/>
          <w:szCs w:val="24"/>
        </w:rPr>
        <w:t xml:space="preserve">                 </w:t>
      </w:r>
      <w:r w:rsidRPr="00322F91">
        <w:rPr>
          <w:rFonts w:ascii="Times New Roman" w:hAnsi="Times New Roman" w:cs="Times New Roman"/>
          <w:sz w:val="24"/>
          <w:szCs w:val="24"/>
        </w:rPr>
        <w:t xml:space="preserve">z uzasadnionej przyczyny o obiektywnym charakterze wykonawca nie jest w stanie uzyskać tych dokumentów – oświadczenie wykonawcy. W przypadku świadczeń okresowych lub ciągłych nadal wykonywanych referencje bądź inne dokumenty </w:t>
      </w:r>
      <w:r w:rsidRPr="00322F91">
        <w:rPr>
          <w:rFonts w:ascii="Times New Roman" w:hAnsi="Times New Roman" w:cs="Times New Roman"/>
          <w:sz w:val="24"/>
          <w:szCs w:val="24"/>
        </w:rPr>
        <w:lastRenderedPageBreak/>
        <w:t>potwierdzające ich należyte wykonywanie powinny być wydane nie wcześniej niż</w:t>
      </w:r>
      <w:r w:rsidRPr="00A02239">
        <w:rPr>
          <w:rFonts w:ascii="Times New Roman" w:hAnsi="Times New Roman" w:cs="Times New Roman"/>
          <w:color w:val="FF0000"/>
          <w:sz w:val="24"/>
          <w:szCs w:val="24"/>
        </w:rPr>
        <w:t xml:space="preserve"> </w:t>
      </w:r>
      <w:r w:rsidR="007D6FAB" w:rsidRPr="00A02239">
        <w:rPr>
          <w:rFonts w:ascii="Times New Roman" w:hAnsi="Times New Roman" w:cs="Times New Roman"/>
          <w:color w:val="FF0000"/>
          <w:sz w:val="24"/>
          <w:szCs w:val="24"/>
        </w:rPr>
        <w:t xml:space="preserve">     </w:t>
      </w:r>
      <w:r w:rsidRPr="00322F91">
        <w:rPr>
          <w:rFonts w:ascii="Times New Roman" w:hAnsi="Times New Roman" w:cs="Times New Roman"/>
          <w:sz w:val="24"/>
          <w:szCs w:val="24"/>
        </w:rPr>
        <w:t xml:space="preserve">3 miesiące przed upływem terminu </w:t>
      </w:r>
      <w:r w:rsidR="007D6FAB" w:rsidRPr="00322F91">
        <w:rPr>
          <w:rFonts w:ascii="Times New Roman" w:hAnsi="Times New Roman" w:cs="Times New Roman"/>
          <w:sz w:val="24"/>
          <w:szCs w:val="24"/>
        </w:rPr>
        <w:t xml:space="preserve">składania ofert </w:t>
      </w:r>
      <w:r w:rsidRPr="00322F91">
        <w:rPr>
          <w:rFonts w:ascii="Times New Roman" w:hAnsi="Times New Roman" w:cs="Times New Roman"/>
          <w:sz w:val="24"/>
          <w:szCs w:val="24"/>
        </w:rPr>
        <w:t xml:space="preserve">o dopuszczenie do udziału </w:t>
      </w:r>
      <w:r w:rsidR="007D6FAB" w:rsidRPr="00322F91">
        <w:rPr>
          <w:rFonts w:ascii="Times New Roman" w:hAnsi="Times New Roman" w:cs="Times New Roman"/>
          <w:sz w:val="24"/>
          <w:szCs w:val="24"/>
        </w:rPr>
        <w:t xml:space="preserve">             </w:t>
      </w:r>
      <w:r w:rsidRPr="00322F91">
        <w:rPr>
          <w:rFonts w:ascii="Times New Roman" w:hAnsi="Times New Roman" w:cs="Times New Roman"/>
          <w:sz w:val="24"/>
          <w:szCs w:val="24"/>
        </w:rPr>
        <w:t>w postępowaniu</w:t>
      </w:r>
      <w:r w:rsidR="00BF065F" w:rsidRPr="00322F91">
        <w:rPr>
          <w:rFonts w:ascii="Times New Roman" w:hAnsi="Times New Roman" w:cs="Times New Roman"/>
          <w:sz w:val="24"/>
          <w:szCs w:val="24"/>
        </w:rPr>
        <w:t>,</w:t>
      </w:r>
    </w:p>
    <w:p w:rsidR="0080796D" w:rsidRPr="00322F91" w:rsidRDefault="0080796D" w:rsidP="0080796D">
      <w:pPr>
        <w:pStyle w:val="Akapitzlist"/>
        <w:numPr>
          <w:ilvl w:val="0"/>
          <w:numId w:val="75"/>
        </w:numPr>
        <w:spacing w:line="280" w:lineRule="atLeast"/>
        <w:jc w:val="both"/>
        <w:rPr>
          <w:rFonts w:ascii="Times New Roman" w:hAnsi="Times New Roman" w:cs="Times New Roman"/>
          <w:sz w:val="24"/>
          <w:szCs w:val="24"/>
        </w:rPr>
      </w:pPr>
      <w:r w:rsidRPr="00322F91">
        <w:rPr>
          <w:rFonts w:ascii="Times New Roman" w:hAnsi="Times New Roman" w:cs="Times New Roman"/>
          <w:b/>
          <w:i/>
          <w:sz w:val="24"/>
          <w:szCs w:val="24"/>
        </w:rPr>
        <w:t>Wykaz narzędzi, wyposażenia zakładu i urządzeń technicznych</w:t>
      </w:r>
      <w:r w:rsidRPr="00322F91">
        <w:rPr>
          <w:rFonts w:ascii="Times New Roman" w:hAnsi="Times New Roman" w:cs="Times New Roman"/>
          <w:i/>
          <w:sz w:val="24"/>
          <w:szCs w:val="24"/>
        </w:rPr>
        <w:t xml:space="preserve">, o których mowa                    w części 7 ust. 2 pkt </w:t>
      </w:r>
      <w:r w:rsidR="00AA091D" w:rsidRPr="00322F91">
        <w:rPr>
          <w:rFonts w:ascii="Times New Roman" w:hAnsi="Times New Roman" w:cs="Times New Roman"/>
          <w:i/>
          <w:sz w:val="24"/>
          <w:szCs w:val="24"/>
        </w:rPr>
        <w:t>2</w:t>
      </w:r>
      <w:r w:rsidRPr="00322F91">
        <w:rPr>
          <w:rFonts w:ascii="Times New Roman" w:hAnsi="Times New Roman" w:cs="Times New Roman"/>
          <w:i/>
          <w:sz w:val="24"/>
          <w:szCs w:val="24"/>
        </w:rPr>
        <w:t xml:space="preserve"> lit. b SIWZ, dostępnych wykonawcy usług w celu wykonania zamówienia wraz z informacją o podstawie dysponowania tymi zasobami, przygotowany zgodnie ze wzorem stanowiącym </w:t>
      </w:r>
      <w:r w:rsidRPr="00322F91">
        <w:rPr>
          <w:rFonts w:ascii="Times New Roman" w:hAnsi="Times New Roman" w:cs="Times New Roman"/>
          <w:b/>
          <w:bCs/>
          <w:i/>
          <w:sz w:val="24"/>
          <w:szCs w:val="24"/>
        </w:rPr>
        <w:t>załącznik nr 5 do SIWZ;</w:t>
      </w:r>
    </w:p>
    <w:p w:rsidR="00167E61" w:rsidRPr="00A54F5E" w:rsidRDefault="00A54F5E" w:rsidP="00A54F5E">
      <w:pPr>
        <w:pStyle w:val="Akapitzlist"/>
        <w:numPr>
          <w:ilvl w:val="0"/>
          <w:numId w:val="32"/>
        </w:numPr>
        <w:spacing w:after="0" w:line="280" w:lineRule="atLeast"/>
        <w:ind w:left="284" w:hanging="284"/>
        <w:jc w:val="both"/>
        <w:rPr>
          <w:rFonts w:ascii="Times New Roman" w:hAnsi="Times New Roman" w:cs="Times New Roman"/>
          <w:i/>
          <w:sz w:val="24"/>
          <w:szCs w:val="24"/>
        </w:rPr>
      </w:pPr>
      <w:r w:rsidRPr="00A54F5E">
        <w:rPr>
          <w:rFonts w:ascii="Times New Roman" w:hAnsi="Times New Roman" w:cs="Times New Roman"/>
          <w:b/>
          <w:sz w:val="24"/>
          <w:szCs w:val="24"/>
        </w:rPr>
        <w:t>W celu potwierdzenia, że Wykonawca nie podlega wykluczeniu w okolicznościach,                          o których mowa w art. 24 ust. 5 pkt 1:</w:t>
      </w:r>
      <w:r w:rsidRPr="00A54F5E">
        <w:rPr>
          <w:rFonts w:ascii="Times New Roman" w:hAnsi="Times New Roman" w:cs="Times New Roman"/>
          <w:sz w:val="24"/>
          <w:szCs w:val="24"/>
        </w:rPr>
        <w:t xml:space="preserve"> </w:t>
      </w:r>
      <w:r w:rsidR="00167E61" w:rsidRPr="00A54F5E">
        <w:rPr>
          <w:rFonts w:ascii="Times New Roman" w:hAnsi="Times New Roman" w:cs="Times New Roman"/>
          <w:i/>
          <w:sz w:val="24"/>
          <w:szCs w:val="24"/>
        </w:rPr>
        <w:t xml:space="preserve">odpisu z właściwego rejestru lub z centralnej ewidencji i informacji o działalności gospodarczej, jeżeli odrębne przepisy wymagają wpisu do rejestru lub ewidencji,                </w:t>
      </w:r>
    </w:p>
    <w:p w:rsidR="00531F74" w:rsidRPr="00A54F5E" w:rsidRDefault="00531F74" w:rsidP="00531F74">
      <w:pPr>
        <w:pStyle w:val="Tekstpodstawowywcity2"/>
        <w:numPr>
          <w:ilvl w:val="0"/>
          <w:numId w:val="32"/>
        </w:numPr>
        <w:spacing w:after="0" w:line="240" w:lineRule="auto"/>
        <w:ind w:left="284" w:hanging="284"/>
        <w:rPr>
          <w:rFonts w:ascii="Times New Roman" w:hAnsi="Times New Roman" w:cs="Times New Roman"/>
          <w:b/>
          <w:sz w:val="24"/>
          <w:szCs w:val="24"/>
        </w:rPr>
      </w:pPr>
      <w:r w:rsidRPr="00A54F5E">
        <w:rPr>
          <w:rFonts w:ascii="Times New Roman" w:hAnsi="Times New Roman" w:cs="Times New Roman"/>
          <w:b/>
          <w:sz w:val="24"/>
          <w:szCs w:val="24"/>
        </w:rPr>
        <w:t>Podmioty wspólnie składające ofertę</w:t>
      </w:r>
    </w:p>
    <w:p w:rsidR="00531F74" w:rsidRPr="00A54F5E" w:rsidRDefault="00531F74" w:rsidP="00531F74">
      <w:pPr>
        <w:pStyle w:val="Tekstpodstawowywcity2"/>
        <w:spacing w:line="240" w:lineRule="auto"/>
        <w:ind w:left="284"/>
        <w:rPr>
          <w:rFonts w:ascii="Times New Roman" w:hAnsi="Times New Roman" w:cs="Times New Roman"/>
          <w:sz w:val="24"/>
          <w:szCs w:val="24"/>
        </w:rPr>
      </w:pPr>
      <w:r w:rsidRPr="00A54F5E">
        <w:rPr>
          <w:rFonts w:ascii="Times New Roman" w:hAnsi="Times New Roman" w:cs="Times New Roman"/>
          <w:sz w:val="24"/>
          <w:szCs w:val="24"/>
        </w:rPr>
        <w:t>Każdy z Wykonawców występujących wspólnie na wezwanie Zamawiającego musi złożyć odrębnie dokumenty określone w ust. 8</w:t>
      </w:r>
      <w:r w:rsidR="00A54F5E" w:rsidRPr="00A54F5E">
        <w:rPr>
          <w:rFonts w:ascii="Times New Roman" w:hAnsi="Times New Roman" w:cs="Times New Roman"/>
          <w:sz w:val="24"/>
          <w:szCs w:val="24"/>
        </w:rPr>
        <w:t>.</w:t>
      </w:r>
    </w:p>
    <w:p w:rsidR="00531F74" w:rsidRPr="00A54F5E" w:rsidRDefault="00531F74" w:rsidP="00531F74">
      <w:pPr>
        <w:pStyle w:val="Tekstpodstawowywcity2"/>
        <w:numPr>
          <w:ilvl w:val="0"/>
          <w:numId w:val="32"/>
        </w:numPr>
        <w:tabs>
          <w:tab w:val="left" w:pos="8730"/>
        </w:tabs>
        <w:spacing w:line="240" w:lineRule="auto"/>
        <w:ind w:left="284" w:hanging="426"/>
        <w:rPr>
          <w:rFonts w:ascii="Times New Roman" w:hAnsi="Times New Roman" w:cs="Times New Roman"/>
          <w:b/>
          <w:sz w:val="24"/>
          <w:szCs w:val="24"/>
        </w:rPr>
      </w:pPr>
      <w:r w:rsidRPr="00A54F5E">
        <w:rPr>
          <w:rFonts w:ascii="Times New Roman" w:hAnsi="Times New Roman" w:cs="Times New Roman"/>
          <w:b/>
          <w:sz w:val="24"/>
          <w:szCs w:val="24"/>
        </w:rPr>
        <w:t>Wykonawcy zagraniczni</w:t>
      </w:r>
    </w:p>
    <w:p w:rsidR="00531F74" w:rsidRPr="00A54F5E" w:rsidRDefault="00531F74" w:rsidP="00B21AA4">
      <w:pPr>
        <w:pStyle w:val="Tekstpodstawowywcity2"/>
        <w:numPr>
          <w:ilvl w:val="0"/>
          <w:numId w:val="60"/>
        </w:numPr>
        <w:spacing w:line="240" w:lineRule="auto"/>
        <w:ind w:left="567" w:hanging="283"/>
        <w:jc w:val="both"/>
        <w:rPr>
          <w:rFonts w:ascii="Times New Roman" w:hAnsi="Times New Roman" w:cs="Times New Roman"/>
          <w:sz w:val="24"/>
          <w:szCs w:val="24"/>
        </w:rPr>
      </w:pPr>
      <w:r w:rsidRPr="00A54F5E">
        <w:rPr>
          <w:rFonts w:ascii="Times New Roman" w:hAnsi="Times New Roman" w:cs="Times New Roman"/>
          <w:sz w:val="24"/>
          <w:szCs w:val="24"/>
        </w:rPr>
        <w:t xml:space="preserve">Jeżeli Wykonawca ma siedzibę lub miejsce zamieszkania poza terytorium Rzeczypospolitej Polskiej, składa na żądanie Zamawiającego zamiast dokumentu, </w:t>
      </w:r>
      <w:r w:rsidR="00A54F5E">
        <w:rPr>
          <w:rFonts w:ascii="Times New Roman" w:hAnsi="Times New Roman" w:cs="Times New Roman"/>
          <w:sz w:val="24"/>
          <w:szCs w:val="24"/>
        </w:rPr>
        <w:br/>
      </w:r>
      <w:r w:rsidRPr="00A54F5E">
        <w:rPr>
          <w:rFonts w:ascii="Times New Roman" w:hAnsi="Times New Roman" w:cs="Times New Roman"/>
          <w:sz w:val="24"/>
          <w:szCs w:val="24"/>
        </w:rPr>
        <w:t>o którym mowa w ust. 8</w:t>
      </w:r>
      <w:r w:rsidR="00C127A6">
        <w:rPr>
          <w:rFonts w:ascii="Times New Roman" w:hAnsi="Times New Roman" w:cs="Times New Roman"/>
          <w:sz w:val="24"/>
          <w:szCs w:val="24"/>
        </w:rPr>
        <w:t xml:space="preserve"> </w:t>
      </w:r>
      <w:r w:rsidRPr="00A54F5E">
        <w:rPr>
          <w:rFonts w:ascii="Times New Roman" w:hAnsi="Times New Roman" w:cs="Times New Roman"/>
          <w:sz w:val="24"/>
          <w:szCs w:val="24"/>
        </w:rPr>
        <w:t>dokument wystawiony w kraju, w którym ma siedzibę lub miejsce zamieszkania, potwierdzający,  że</w:t>
      </w:r>
      <w:r w:rsidRPr="00A54F5E">
        <w:rPr>
          <w:rFonts w:ascii="Times New Roman" w:hAnsi="Times New Roman" w:cs="Times New Roman"/>
          <w:color w:val="0070C0"/>
          <w:sz w:val="24"/>
          <w:szCs w:val="24"/>
        </w:rPr>
        <w:t xml:space="preserve"> </w:t>
      </w:r>
      <w:r w:rsidRPr="00A54F5E">
        <w:rPr>
          <w:rFonts w:ascii="Times New Roman" w:hAnsi="Times New Roman" w:cs="Times New Roman"/>
          <w:sz w:val="24"/>
          <w:szCs w:val="24"/>
        </w:rPr>
        <w:t xml:space="preserve">nie otwarto jego likwidacji ani nie ogłoszono upadłości - </w:t>
      </w:r>
      <w:r w:rsidRPr="00A54F5E">
        <w:rPr>
          <w:rFonts w:ascii="Times New Roman" w:hAnsi="Times New Roman" w:cs="Times New Roman"/>
          <w:bCs/>
          <w:sz w:val="24"/>
          <w:szCs w:val="24"/>
        </w:rPr>
        <w:t xml:space="preserve">wystawiony nie wcześniej niż 6 miesięcy </w:t>
      </w:r>
      <w:r w:rsidRPr="00A54F5E">
        <w:rPr>
          <w:rFonts w:ascii="Times New Roman" w:hAnsi="Times New Roman" w:cs="Times New Roman"/>
          <w:sz w:val="24"/>
          <w:szCs w:val="24"/>
        </w:rPr>
        <w:t>przed  upływem terminu składania ofert.</w:t>
      </w:r>
    </w:p>
    <w:p w:rsidR="006557EB" w:rsidRPr="00A54F5E" w:rsidRDefault="00531F74" w:rsidP="00B21AA4">
      <w:pPr>
        <w:pStyle w:val="Tekstpodstawowywcity2"/>
        <w:numPr>
          <w:ilvl w:val="0"/>
          <w:numId w:val="60"/>
        </w:numPr>
        <w:spacing w:line="240" w:lineRule="auto"/>
        <w:ind w:left="567" w:hanging="283"/>
        <w:jc w:val="both"/>
        <w:rPr>
          <w:rFonts w:ascii="Times New Roman" w:hAnsi="Times New Roman" w:cs="Times New Roman"/>
          <w:sz w:val="24"/>
          <w:szCs w:val="24"/>
        </w:rPr>
      </w:pPr>
      <w:r w:rsidRPr="00A54F5E">
        <w:rPr>
          <w:rFonts w:ascii="Times New Roman" w:hAnsi="Times New Roman" w:cs="Times New Roman"/>
          <w:sz w:val="24"/>
          <w:szCs w:val="24"/>
        </w:rPr>
        <w:t>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531F74" w:rsidRPr="00A54F5E" w:rsidRDefault="00531F74" w:rsidP="00B21AA4">
      <w:pPr>
        <w:pStyle w:val="Tekstpodstawowywcity2"/>
        <w:numPr>
          <w:ilvl w:val="0"/>
          <w:numId w:val="60"/>
        </w:numPr>
        <w:spacing w:line="240" w:lineRule="auto"/>
        <w:ind w:left="567" w:hanging="283"/>
        <w:jc w:val="both"/>
        <w:rPr>
          <w:rFonts w:ascii="Times New Roman" w:hAnsi="Times New Roman" w:cs="Times New Roman"/>
          <w:sz w:val="24"/>
          <w:szCs w:val="24"/>
        </w:rPr>
      </w:pPr>
      <w:r w:rsidRPr="00A54F5E">
        <w:rPr>
          <w:rFonts w:ascii="Times New Roman" w:hAnsi="Times New Roman" w:cs="Times New Roman"/>
          <w:sz w:val="24"/>
          <w:szCs w:val="24"/>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531F74" w:rsidRPr="00A54F5E" w:rsidRDefault="00531F74" w:rsidP="006557EB">
      <w:pPr>
        <w:pStyle w:val="WW-Tekstpodstawowywcity2"/>
        <w:numPr>
          <w:ilvl w:val="0"/>
          <w:numId w:val="32"/>
        </w:numPr>
        <w:tabs>
          <w:tab w:val="left" w:pos="-993"/>
        </w:tabs>
        <w:ind w:left="426" w:hanging="426"/>
        <w:rPr>
          <w:rFonts w:ascii="Times New Roman" w:hAnsi="Times New Roman"/>
          <w:szCs w:val="24"/>
        </w:rPr>
      </w:pPr>
      <w:r w:rsidRPr="00AD4951">
        <w:rPr>
          <w:rFonts w:ascii="Times New Roman" w:hAnsi="Times New Roman"/>
          <w:szCs w:val="24"/>
        </w:rPr>
        <w:t xml:space="preserve">Wykonawca nie jest obowiązany do złożenia w/w dokumentów, jeżeli zamawiający posiada dokumenty dotyczące tego Wykonawcy lub może je uzyskać za pomocą </w:t>
      </w:r>
      <w:r w:rsidRPr="00A54F5E">
        <w:rPr>
          <w:rFonts w:ascii="Times New Roman" w:hAnsi="Times New Roman"/>
          <w:szCs w:val="24"/>
        </w:rPr>
        <w:t>bezpłatnych</w:t>
      </w:r>
      <w:r w:rsidR="006557EB" w:rsidRPr="00A54F5E">
        <w:rPr>
          <w:rFonts w:ascii="Times New Roman" w:hAnsi="Times New Roman"/>
          <w:szCs w:val="24"/>
        </w:rPr>
        <w:t xml:space="preserve"> </w:t>
      </w:r>
      <w:r w:rsidRPr="00A54F5E">
        <w:rPr>
          <w:rFonts w:ascii="Times New Roman" w:hAnsi="Times New Roman"/>
          <w:szCs w:val="24"/>
        </w:rPr>
        <w:t xml:space="preserve">i ogólnodostępnych baz danych, w szczególności rejestrów publicznych </w:t>
      </w:r>
      <w:r w:rsidR="00A54F5E">
        <w:rPr>
          <w:rFonts w:ascii="Times New Roman" w:hAnsi="Times New Roman"/>
          <w:szCs w:val="24"/>
        </w:rPr>
        <w:br/>
      </w:r>
      <w:r w:rsidRPr="00A54F5E">
        <w:rPr>
          <w:rFonts w:ascii="Times New Roman" w:hAnsi="Times New Roman"/>
          <w:szCs w:val="24"/>
        </w:rPr>
        <w:t>w rozumieniu ustawy z dnia 17 lutego 2005 r. o informatyzacji działalności podmiotów realizujących zadania publiczne (Dz. U. z 201</w:t>
      </w:r>
      <w:r w:rsidR="00596CFC" w:rsidRPr="00A54F5E">
        <w:rPr>
          <w:rFonts w:ascii="Times New Roman" w:hAnsi="Times New Roman"/>
          <w:szCs w:val="24"/>
        </w:rPr>
        <w:t>7</w:t>
      </w:r>
      <w:r w:rsidRPr="00A54F5E">
        <w:rPr>
          <w:rFonts w:ascii="Times New Roman" w:hAnsi="Times New Roman"/>
          <w:szCs w:val="24"/>
        </w:rPr>
        <w:t xml:space="preserve"> r. poz. </w:t>
      </w:r>
      <w:r w:rsidR="00596CFC" w:rsidRPr="00A54F5E">
        <w:rPr>
          <w:rFonts w:ascii="Times New Roman" w:hAnsi="Times New Roman"/>
          <w:szCs w:val="24"/>
        </w:rPr>
        <w:t>570 z późn. zm.</w:t>
      </w:r>
      <w:r w:rsidRPr="00A54F5E">
        <w:rPr>
          <w:rFonts w:ascii="Times New Roman" w:hAnsi="Times New Roman"/>
          <w:szCs w:val="24"/>
        </w:rPr>
        <w:t xml:space="preserve">). </w:t>
      </w:r>
    </w:p>
    <w:p w:rsidR="00531F74" w:rsidRPr="00A54F5E" w:rsidRDefault="00531F74" w:rsidP="006557EB">
      <w:pPr>
        <w:spacing w:line="240" w:lineRule="auto"/>
        <w:ind w:left="426"/>
        <w:jc w:val="both"/>
        <w:rPr>
          <w:rFonts w:ascii="Times New Roman" w:hAnsi="Times New Roman" w:cs="Times New Roman"/>
          <w:sz w:val="24"/>
          <w:szCs w:val="24"/>
        </w:rPr>
      </w:pPr>
      <w:r w:rsidRPr="00A54F5E">
        <w:rPr>
          <w:rFonts w:ascii="Times New Roman" w:hAnsi="Times New Roman" w:cs="Times New Roman"/>
          <w:sz w:val="24"/>
          <w:szCs w:val="24"/>
        </w:rPr>
        <w:t xml:space="preserve">W przypadku wskazania przez wykonawcę dostępności oświadczeń lub dokumentów, </w:t>
      </w:r>
      <w:r w:rsidR="00A54F5E">
        <w:rPr>
          <w:rFonts w:ascii="Times New Roman" w:hAnsi="Times New Roman" w:cs="Times New Roman"/>
          <w:sz w:val="24"/>
          <w:szCs w:val="24"/>
        </w:rPr>
        <w:br/>
      </w:r>
      <w:r w:rsidRPr="00A54F5E">
        <w:rPr>
          <w:rFonts w:ascii="Times New Roman" w:hAnsi="Times New Roman" w:cs="Times New Roman"/>
          <w:sz w:val="24"/>
          <w:szCs w:val="24"/>
        </w:rPr>
        <w:t>o których  mowa w pkt. 9 SIWZ, w formie elektronicznej pod określonymi adresami internetowymi ogólnodostępnych i bezpłatnych baz danych, zamawiający pobiera samodzielnie z tych baz danych wskazane przez wykonawcę oświadczenia lub dokumenty.</w:t>
      </w:r>
    </w:p>
    <w:p w:rsidR="00531F74" w:rsidRPr="00A54F5E" w:rsidRDefault="00531F74" w:rsidP="006557EB">
      <w:pPr>
        <w:spacing w:line="240" w:lineRule="auto"/>
        <w:ind w:left="426"/>
        <w:jc w:val="both"/>
        <w:rPr>
          <w:rFonts w:ascii="Times New Roman" w:hAnsi="Times New Roman" w:cs="Times New Roman"/>
          <w:sz w:val="24"/>
          <w:szCs w:val="24"/>
        </w:rPr>
      </w:pPr>
      <w:r w:rsidRPr="00A54F5E">
        <w:rPr>
          <w:rFonts w:ascii="Times New Roman" w:hAnsi="Times New Roman" w:cs="Times New Roman"/>
          <w:sz w:val="24"/>
          <w:szCs w:val="24"/>
        </w:rPr>
        <w:t xml:space="preserve">W przypadku wskazania przez wykonawcę oświadczeń lub dokumentów, o których mowa w </w:t>
      </w:r>
      <w:r w:rsidRPr="00CF4622">
        <w:rPr>
          <w:rFonts w:ascii="Times New Roman" w:hAnsi="Times New Roman" w:cs="Times New Roman"/>
          <w:sz w:val="24"/>
          <w:szCs w:val="24"/>
        </w:rPr>
        <w:t>części 9 SIWZ, które</w:t>
      </w:r>
      <w:r w:rsidRPr="00A54F5E">
        <w:rPr>
          <w:rFonts w:ascii="Times New Roman" w:hAnsi="Times New Roman" w:cs="Times New Roman"/>
          <w:sz w:val="24"/>
          <w:szCs w:val="24"/>
        </w:rPr>
        <w:t xml:space="preserve"> znajdują się w posiadaniu zamawiającego, w szczególności oświadczeń</w:t>
      </w:r>
      <w:r w:rsidR="006557EB" w:rsidRPr="00A54F5E">
        <w:rPr>
          <w:rFonts w:ascii="Times New Roman" w:hAnsi="Times New Roman" w:cs="Times New Roman"/>
          <w:sz w:val="24"/>
          <w:szCs w:val="24"/>
        </w:rPr>
        <w:t xml:space="preserve"> </w:t>
      </w:r>
      <w:r w:rsidRPr="00A54F5E">
        <w:rPr>
          <w:rFonts w:ascii="Times New Roman" w:hAnsi="Times New Roman" w:cs="Times New Roman"/>
          <w:sz w:val="24"/>
          <w:szCs w:val="24"/>
        </w:rPr>
        <w:t>lub dokumentów przechowywanych przez zamawiającego zgodnie z art. 97 ust. 1 Ustawy, zamawiający w celu potwierdzenia okoliczności, o których mowa w art. 25 ust. 1 pkt 1 i 3 ustawy, korzysta z posiadanych oświadczeń lub dokumentów, o ile są one aktualne.</w:t>
      </w:r>
    </w:p>
    <w:p w:rsidR="00531F74" w:rsidRPr="00CF4622" w:rsidRDefault="00531F74" w:rsidP="00CF4622">
      <w:pPr>
        <w:pStyle w:val="Tekstpodstawowywcity22"/>
        <w:numPr>
          <w:ilvl w:val="0"/>
          <w:numId w:val="32"/>
        </w:numPr>
        <w:spacing w:line="240" w:lineRule="auto"/>
        <w:ind w:left="426" w:hanging="426"/>
        <w:rPr>
          <w:rFonts w:eastAsia="Garamond" w:cs="Times New Roman"/>
          <w:iCs/>
          <w:sz w:val="24"/>
          <w:szCs w:val="24"/>
        </w:rPr>
      </w:pPr>
      <w:r w:rsidRPr="00F31F9F">
        <w:rPr>
          <w:rFonts w:eastAsia="Garamond" w:cs="Times New Roman"/>
          <w:iCs/>
          <w:sz w:val="24"/>
          <w:szCs w:val="24"/>
        </w:rPr>
        <w:lastRenderedPageBreak/>
        <w:t xml:space="preserve">Zamawiający na potwierdzenie spełnienia warunków udziału w postępowaniu oraz braku podstaw do wykluczenia w postępowania może żądać tylko takich dokumentów, </w:t>
      </w:r>
      <w:r w:rsidR="00A54F5E">
        <w:rPr>
          <w:rFonts w:eastAsia="Garamond" w:cs="Times New Roman"/>
          <w:iCs/>
          <w:sz w:val="24"/>
          <w:szCs w:val="24"/>
        </w:rPr>
        <w:br/>
      </w:r>
      <w:r w:rsidRPr="00F31F9F">
        <w:rPr>
          <w:rFonts w:eastAsia="Garamond" w:cs="Times New Roman"/>
          <w:iCs/>
          <w:sz w:val="24"/>
          <w:szCs w:val="24"/>
        </w:rPr>
        <w:t>o których mowa</w:t>
      </w:r>
      <w:r w:rsidR="006557EB">
        <w:rPr>
          <w:rFonts w:eastAsia="Garamond" w:cs="Times New Roman"/>
          <w:iCs/>
          <w:sz w:val="24"/>
          <w:szCs w:val="24"/>
        </w:rPr>
        <w:t xml:space="preserve"> </w:t>
      </w:r>
      <w:r w:rsidRPr="00F31F9F">
        <w:rPr>
          <w:rFonts w:eastAsia="Garamond" w:cs="Times New Roman"/>
          <w:iCs/>
          <w:sz w:val="24"/>
          <w:szCs w:val="24"/>
        </w:rPr>
        <w:t xml:space="preserve">w Rozporządzeniu Ministra Rozwoju z dnia 26 lipca 2016 r. w prawie rodzajów dokumentów, jakich może żądać zamawiający od wykonawcy w postępowaniu </w:t>
      </w:r>
      <w:r w:rsidR="00C127A6">
        <w:rPr>
          <w:rFonts w:eastAsia="Garamond" w:cs="Times New Roman"/>
          <w:iCs/>
          <w:sz w:val="24"/>
          <w:szCs w:val="24"/>
        </w:rPr>
        <w:t xml:space="preserve">       </w:t>
      </w:r>
      <w:r w:rsidRPr="00F31F9F">
        <w:rPr>
          <w:rFonts w:eastAsia="Garamond" w:cs="Times New Roman"/>
          <w:iCs/>
          <w:sz w:val="24"/>
          <w:szCs w:val="24"/>
        </w:rPr>
        <w:t>o udzielenie zamówienia (Dz. U. z 2016 r., poz. 1126</w:t>
      </w:r>
      <w:r w:rsidR="00C127A6">
        <w:rPr>
          <w:rFonts w:eastAsia="Garamond" w:cs="Times New Roman"/>
          <w:iCs/>
          <w:sz w:val="24"/>
          <w:szCs w:val="24"/>
        </w:rPr>
        <w:t xml:space="preserve"> z późn. zm.</w:t>
      </w:r>
      <w:r w:rsidRPr="00F31F9F">
        <w:rPr>
          <w:rFonts w:eastAsia="Garamond" w:cs="Times New Roman"/>
          <w:iCs/>
          <w:sz w:val="24"/>
          <w:szCs w:val="24"/>
        </w:rPr>
        <w:t>).</w:t>
      </w:r>
    </w:p>
    <w:p w:rsidR="0044549D" w:rsidRPr="008D64DC" w:rsidRDefault="0044549D" w:rsidP="006A3DE7">
      <w:pPr>
        <w:autoSpaceDE w:val="0"/>
        <w:autoSpaceDN w:val="0"/>
        <w:adjustRightInd w:val="0"/>
        <w:spacing w:after="0" w:line="240" w:lineRule="auto"/>
        <w:jc w:val="both"/>
        <w:rPr>
          <w:rFonts w:ascii="Times New Roman" w:hAnsi="Times New Roman" w:cs="Times New Roman"/>
          <w:sz w:val="12"/>
          <w:szCs w:val="12"/>
        </w:rPr>
      </w:pPr>
    </w:p>
    <w:p w:rsidR="000D37B5" w:rsidRPr="00990374" w:rsidRDefault="00990374" w:rsidP="00E7656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10 </w:t>
      </w:r>
      <w:r w:rsidR="009660B3" w:rsidRPr="00990374">
        <w:rPr>
          <w:rFonts w:ascii="Times New Roman" w:hAnsi="Times New Roman" w:cs="Times New Roman"/>
          <w:b/>
          <w:sz w:val="24"/>
          <w:szCs w:val="24"/>
        </w:rPr>
        <w:t>WYMÓG ZATRUDNIENIA PRZEZ WYKONAWCĘ OSÓB NA PODSTAWIE UMOWY O PRACĘ</w:t>
      </w:r>
    </w:p>
    <w:p w:rsidR="000D37B5" w:rsidRPr="00182BE9" w:rsidRDefault="000D37B5" w:rsidP="00B21AA4">
      <w:pPr>
        <w:pStyle w:val="Akapitzlist"/>
        <w:numPr>
          <w:ilvl w:val="1"/>
          <w:numId w:val="52"/>
        </w:numPr>
        <w:autoSpaceDE w:val="0"/>
        <w:autoSpaceDN w:val="0"/>
        <w:adjustRightInd w:val="0"/>
        <w:spacing w:after="0" w:line="240" w:lineRule="auto"/>
        <w:jc w:val="both"/>
        <w:rPr>
          <w:rFonts w:ascii="Times New Roman" w:hAnsi="Times New Roman" w:cs="Times New Roman"/>
          <w:b/>
          <w:sz w:val="24"/>
          <w:szCs w:val="24"/>
        </w:rPr>
      </w:pPr>
      <w:r w:rsidRPr="00182BE9">
        <w:rPr>
          <w:rFonts w:ascii="Times New Roman" w:hAnsi="Times New Roman" w:cs="Times New Roman"/>
          <w:sz w:val="24"/>
          <w:szCs w:val="24"/>
        </w:rPr>
        <w:t>Podmiot realizujący zamówienie, do wykonania czynności określonych przez Zamawiającego w szczegółowym opisie zamówienia, zobowiązany jest:</w:t>
      </w:r>
    </w:p>
    <w:p w:rsidR="000D37B5" w:rsidRPr="00182BE9" w:rsidRDefault="000D37B5" w:rsidP="00390BFD">
      <w:pPr>
        <w:pStyle w:val="Akapitzlist"/>
        <w:numPr>
          <w:ilvl w:val="0"/>
          <w:numId w:val="4"/>
        </w:numPr>
        <w:autoSpaceDE w:val="0"/>
        <w:autoSpaceDN w:val="0"/>
        <w:adjustRightInd w:val="0"/>
        <w:spacing w:after="0" w:line="240" w:lineRule="auto"/>
        <w:jc w:val="both"/>
        <w:rPr>
          <w:rFonts w:ascii="Times New Roman" w:hAnsi="Times New Roman" w:cs="Times New Roman"/>
          <w:b/>
          <w:sz w:val="24"/>
          <w:szCs w:val="24"/>
        </w:rPr>
      </w:pPr>
      <w:r w:rsidRPr="00182BE9">
        <w:rPr>
          <w:rFonts w:ascii="Times New Roman" w:hAnsi="Times New Roman" w:cs="Times New Roman"/>
          <w:sz w:val="24"/>
          <w:szCs w:val="24"/>
        </w:rPr>
        <w:t xml:space="preserve">zatrudnić na podstawie umowy o pracę, w pełnym wymiarze czasu pracy, </w:t>
      </w:r>
      <w:r w:rsidR="00D84C05" w:rsidRPr="00182BE9">
        <w:rPr>
          <w:rFonts w:ascii="Times New Roman" w:hAnsi="Times New Roman" w:cs="Times New Roman"/>
          <w:sz w:val="24"/>
          <w:szCs w:val="24"/>
        </w:rPr>
        <w:t>pracowników odpowiedzialnych za wykonanie zamówienia, w tym</w:t>
      </w:r>
      <w:r w:rsidR="00317E13" w:rsidRPr="00182BE9">
        <w:rPr>
          <w:rFonts w:ascii="Times New Roman" w:hAnsi="Times New Roman" w:cs="Times New Roman"/>
          <w:sz w:val="24"/>
          <w:szCs w:val="24"/>
        </w:rPr>
        <w:t xml:space="preserve"> kierowców pojazdów o masie powyżej 3,5 t,</w:t>
      </w:r>
    </w:p>
    <w:p w:rsidR="000D37B5" w:rsidRPr="00182BE9" w:rsidRDefault="00317E13" w:rsidP="00390BFD">
      <w:pPr>
        <w:pStyle w:val="Akapitzlist"/>
        <w:numPr>
          <w:ilvl w:val="0"/>
          <w:numId w:val="4"/>
        </w:numPr>
        <w:autoSpaceDE w:val="0"/>
        <w:autoSpaceDN w:val="0"/>
        <w:adjustRightInd w:val="0"/>
        <w:spacing w:after="0" w:line="240" w:lineRule="auto"/>
        <w:jc w:val="both"/>
        <w:rPr>
          <w:rFonts w:ascii="Times New Roman" w:hAnsi="Times New Roman" w:cs="Times New Roman"/>
          <w:sz w:val="24"/>
          <w:szCs w:val="24"/>
        </w:rPr>
      </w:pPr>
      <w:r w:rsidRPr="00182BE9">
        <w:rPr>
          <w:rFonts w:ascii="Times New Roman" w:hAnsi="Times New Roman" w:cs="Times New Roman"/>
          <w:sz w:val="24"/>
          <w:szCs w:val="24"/>
        </w:rPr>
        <w:t>przekazać Zamawiającemu w terminie do 15.01.201</w:t>
      </w:r>
      <w:r w:rsidR="003C33EB">
        <w:rPr>
          <w:rFonts w:ascii="Times New Roman" w:hAnsi="Times New Roman" w:cs="Times New Roman"/>
          <w:sz w:val="24"/>
          <w:szCs w:val="24"/>
        </w:rPr>
        <w:t>9</w:t>
      </w:r>
      <w:r w:rsidRPr="00182BE9">
        <w:rPr>
          <w:rFonts w:ascii="Times New Roman" w:hAnsi="Times New Roman" w:cs="Times New Roman"/>
          <w:sz w:val="24"/>
          <w:szCs w:val="24"/>
        </w:rPr>
        <w:t xml:space="preserve"> r. wykaz zatrudnionych</w:t>
      </w:r>
      <w:r w:rsidR="00AA091D">
        <w:rPr>
          <w:rFonts w:ascii="Times New Roman" w:hAnsi="Times New Roman" w:cs="Times New Roman"/>
          <w:sz w:val="24"/>
          <w:szCs w:val="24"/>
        </w:rPr>
        <w:t xml:space="preserve"> </w:t>
      </w:r>
      <w:r w:rsidR="004F1035">
        <w:rPr>
          <w:rFonts w:ascii="Times New Roman" w:hAnsi="Times New Roman" w:cs="Times New Roman"/>
          <w:sz w:val="24"/>
          <w:szCs w:val="24"/>
        </w:rPr>
        <w:t>pracowników, o których mowa w pkt 1</w:t>
      </w:r>
      <w:r w:rsidR="008C1287">
        <w:rPr>
          <w:rFonts w:ascii="Times New Roman" w:hAnsi="Times New Roman" w:cs="Times New Roman"/>
          <w:sz w:val="24"/>
          <w:szCs w:val="24"/>
        </w:rPr>
        <w:t>.</w:t>
      </w:r>
    </w:p>
    <w:p w:rsidR="00317E13" w:rsidRPr="00182BE9" w:rsidRDefault="00317E13" w:rsidP="00390BFD">
      <w:pPr>
        <w:pStyle w:val="Akapitzlist"/>
        <w:numPr>
          <w:ilvl w:val="0"/>
          <w:numId w:val="4"/>
        </w:numPr>
        <w:autoSpaceDE w:val="0"/>
        <w:autoSpaceDN w:val="0"/>
        <w:adjustRightInd w:val="0"/>
        <w:spacing w:after="0" w:line="240" w:lineRule="auto"/>
        <w:jc w:val="both"/>
        <w:rPr>
          <w:rFonts w:ascii="Times New Roman" w:hAnsi="Times New Roman" w:cs="Times New Roman"/>
          <w:sz w:val="24"/>
          <w:szCs w:val="24"/>
        </w:rPr>
      </w:pPr>
      <w:r w:rsidRPr="00182BE9">
        <w:rPr>
          <w:rFonts w:ascii="Times New Roman" w:hAnsi="Times New Roman" w:cs="Times New Roman"/>
          <w:sz w:val="24"/>
          <w:szCs w:val="24"/>
        </w:rPr>
        <w:t>utrzymyw</w:t>
      </w:r>
      <w:r w:rsidR="00AA091D">
        <w:rPr>
          <w:rFonts w:ascii="Times New Roman" w:hAnsi="Times New Roman" w:cs="Times New Roman"/>
          <w:sz w:val="24"/>
          <w:szCs w:val="24"/>
        </w:rPr>
        <w:t>ać</w:t>
      </w:r>
      <w:r w:rsidRPr="00182BE9">
        <w:rPr>
          <w:rFonts w:ascii="Times New Roman" w:hAnsi="Times New Roman" w:cs="Times New Roman"/>
          <w:sz w:val="24"/>
          <w:szCs w:val="24"/>
        </w:rPr>
        <w:t xml:space="preserve"> liczb</w:t>
      </w:r>
      <w:r w:rsidR="00AA091D">
        <w:rPr>
          <w:rFonts w:ascii="Times New Roman" w:hAnsi="Times New Roman" w:cs="Times New Roman"/>
          <w:sz w:val="24"/>
          <w:szCs w:val="24"/>
        </w:rPr>
        <w:t>ę</w:t>
      </w:r>
      <w:r w:rsidR="004F1035">
        <w:rPr>
          <w:rFonts w:ascii="Times New Roman" w:hAnsi="Times New Roman" w:cs="Times New Roman"/>
          <w:sz w:val="24"/>
          <w:szCs w:val="24"/>
        </w:rPr>
        <w:t xml:space="preserve"> pracowników, o których mowa w pkt 1 i 2</w:t>
      </w:r>
      <w:r w:rsidRPr="00182BE9">
        <w:rPr>
          <w:rFonts w:ascii="Times New Roman" w:hAnsi="Times New Roman" w:cs="Times New Roman"/>
          <w:sz w:val="24"/>
          <w:szCs w:val="24"/>
        </w:rPr>
        <w:t>, przez cały czas trwania realizacji zamówienia.</w:t>
      </w:r>
    </w:p>
    <w:p w:rsidR="000D37B5" w:rsidRPr="00182BE9" w:rsidRDefault="00317E13" w:rsidP="00B21AA4">
      <w:pPr>
        <w:pStyle w:val="Akapitzlist"/>
        <w:numPr>
          <w:ilvl w:val="1"/>
          <w:numId w:val="52"/>
        </w:numPr>
        <w:autoSpaceDE w:val="0"/>
        <w:autoSpaceDN w:val="0"/>
        <w:adjustRightInd w:val="0"/>
        <w:spacing w:after="0" w:line="240" w:lineRule="auto"/>
        <w:jc w:val="both"/>
        <w:rPr>
          <w:rFonts w:ascii="Times New Roman" w:hAnsi="Times New Roman" w:cs="Times New Roman"/>
          <w:sz w:val="24"/>
          <w:szCs w:val="24"/>
        </w:rPr>
      </w:pPr>
      <w:r w:rsidRPr="00182BE9">
        <w:rPr>
          <w:rFonts w:ascii="Times New Roman" w:hAnsi="Times New Roman" w:cs="Times New Roman"/>
          <w:sz w:val="24"/>
          <w:szCs w:val="24"/>
        </w:rPr>
        <w:t>Określona w umowie o pracę wysokość wynagrodzenia pracownika nie może być niższa niż kwota minimalnego wynagrodzenia określona w przepisach o minimalnym wynagrodzeniu za pracę.</w:t>
      </w:r>
    </w:p>
    <w:p w:rsidR="00317E13" w:rsidRPr="00182BE9" w:rsidRDefault="00317E13" w:rsidP="00B21AA4">
      <w:pPr>
        <w:pStyle w:val="Akapitzlist"/>
        <w:numPr>
          <w:ilvl w:val="1"/>
          <w:numId w:val="52"/>
        </w:numPr>
        <w:autoSpaceDE w:val="0"/>
        <w:autoSpaceDN w:val="0"/>
        <w:adjustRightInd w:val="0"/>
        <w:spacing w:after="0" w:line="240" w:lineRule="auto"/>
        <w:jc w:val="both"/>
        <w:rPr>
          <w:rFonts w:ascii="Times New Roman" w:hAnsi="Times New Roman" w:cs="Times New Roman"/>
          <w:sz w:val="24"/>
          <w:szCs w:val="24"/>
        </w:rPr>
      </w:pPr>
      <w:r w:rsidRPr="00182BE9">
        <w:rPr>
          <w:rFonts w:ascii="Times New Roman" w:hAnsi="Times New Roman" w:cs="Times New Roman"/>
          <w:sz w:val="24"/>
          <w:szCs w:val="24"/>
        </w:rPr>
        <w:t>Podmiot realizujący zamówienie zobowiązany jest do uzyskania od pracowników zgody na przetwarzania danych osobowych zgodnie z obowiązującymi przepisami</w:t>
      </w:r>
      <w:r w:rsidR="000018E4">
        <w:rPr>
          <w:rFonts w:ascii="Times New Roman" w:hAnsi="Times New Roman" w:cs="Times New Roman"/>
          <w:sz w:val="24"/>
          <w:szCs w:val="24"/>
        </w:rPr>
        <w:t xml:space="preserve"> </w:t>
      </w:r>
      <w:r w:rsidRPr="00182BE9">
        <w:rPr>
          <w:rFonts w:ascii="Times New Roman" w:hAnsi="Times New Roman" w:cs="Times New Roman"/>
          <w:sz w:val="24"/>
          <w:szCs w:val="24"/>
        </w:rPr>
        <w:t>o ochronie danych osobowych i dołączyć ją do w</w:t>
      </w:r>
      <w:r w:rsidR="000018E4">
        <w:rPr>
          <w:rFonts w:ascii="Times New Roman" w:hAnsi="Times New Roman" w:cs="Times New Roman"/>
          <w:sz w:val="24"/>
          <w:szCs w:val="24"/>
        </w:rPr>
        <w:t xml:space="preserve">ykazów, o których mowa w </w:t>
      </w:r>
      <w:r w:rsidR="004F1035">
        <w:rPr>
          <w:rFonts w:ascii="Times New Roman" w:hAnsi="Times New Roman" w:cs="Times New Roman"/>
          <w:sz w:val="24"/>
          <w:szCs w:val="24"/>
        </w:rPr>
        <w:t>ust. 1 pkt. 2.</w:t>
      </w:r>
    </w:p>
    <w:p w:rsidR="000D37B5" w:rsidRPr="00182BE9" w:rsidRDefault="000D37B5" w:rsidP="000D37B5">
      <w:pPr>
        <w:autoSpaceDE w:val="0"/>
        <w:autoSpaceDN w:val="0"/>
        <w:adjustRightInd w:val="0"/>
        <w:spacing w:after="0" w:line="240" w:lineRule="auto"/>
        <w:jc w:val="both"/>
        <w:rPr>
          <w:rFonts w:ascii="Times New Roman" w:hAnsi="Times New Roman" w:cs="Times New Roman"/>
          <w:b/>
          <w:sz w:val="24"/>
          <w:szCs w:val="24"/>
        </w:rPr>
      </w:pPr>
    </w:p>
    <w:p w:rsidR="006A3DE7" w:rsidRPr="00182BE9" w:rsidRDefault="00990374" w:rsidP="00AD7D86">
      <w:pPr>
        <w:pStyle w:val="Nagwek12"/>
        <w:numPr>
          <w:ilvl w:val="0"/>
          <w:numId w:val="0"/>
        </w:numPr>
        <w:shd w:val="clear" w:color="auto" w:fill="D9D9D9" w:themeFill="background1" w:themeFillShade="D9"/>
        <w:jc w:val="center"/>
        <w:rPr>
          <w:sz w:val="24"/>
          <w:szCs w:val="24"/>
        </w:rPr>
      </w:pPr>
      <w:r>
        <w:rPr>
          <w:sz w:val="24"/>
          <w:szCs w:val="24"/>
        </w:rPr>
        <w:t xml:space="preserve">§ 11 </w:t>
      </w:r>
      <w:r w:rsidR="000018E4" w:rsidRPr="00182BE9">
        <w:rPr>
          <w:sz w:val="24"/>
          <w:szCs w:val="24"/>
        </w:rPr>
        <w:t xml:space="preserve">INFORMACJE O SPOSOBIE POROZUMIEWANIA SIĘ ZAMAWIAJĄCEGO </w:t>
      </w:r>
      <w:r w:rsidR="000018E4">
        <w:rPr>
          <w:sz w:val="24"/>
          <w:szCs w:val="24"/>
        </w:rPr>
        <w:t xml:space="preserve">             </w:t>
      </w:r>
      <w:r w:rsidR="000018E4" w:rsidRPr="00182BE9">
        <w:rPr>
          <w:sz w:val="24"/>
          <w:szCs w:val="24"/>
        </w:rPr>
        <w:t xml:space="preserve">Z WYKONAWCAMI ORAZ PRZEKAZYWANIA OŚWIADCZEŃ </w:t>
      </w:r>
      <w:r w:rsidR="00AD7D86">
        <w:rPr>
          <w:sz w:val="24"/>
          <w:szCs w:val="24"/>
        </w:rPr>
        <w:t xml:space="preserve">                                         </w:t>
      </w:r>
      <w:r w:rsidR="000018E4" w:rsidRPr="00182BE9">
        <w:rPr>
          <w:sz w:val="24"/>
          <w:szCs w:val="24"/>
        </w:rPr>
        <w:t xml:space="preserve">LUB DOKUMENTÓW, A TAKŻE OSOBY UPRAWNIONE </w:t>
      </w:r>
      <w:r w:rsidR="00E7656B">
        <w:rPr>
          <w:sz w:val="24"/>
          <w:szCs w:val="24"/>
        </w:rPr>
        <w:t xml:space="preserve">                                                        </w:t>
      </w:r>
      <w:r w:rsidR="000018E4" w:rsidRPr="00182BE9">
        <w:rPr>
          <w:sz w:val="24"/>
          <w:szCs w:val="24"/>
        </w:rPr>
        <w:t>DO POROZUMIEWANIA SIĘ Z WYKONAWCAMI</w:t>
      </w:r>
    </w:p>
    <w:p w:rsidR="000018E4" w:rsidRPr="000018E4" w:rsidRDefault="000018E4" w:rsidP="00A02239">
      <w:pPr>
        <w:numPr>
          <w:ilvl w:val="0"/>
          <w:numId w:val="36"/>
        </w:numPr>
        <w:spacing w:after="0" w:line="280" w:lineRule="atLeast"/>
        <w:ind w:left="284" w:hanging="284"/>
        <w:jc w:val="both"/>
        <w:rPr>
          <w:rFonts w:ascii="Times New Roman" w:eastAsia="Times New Roman" w:hAnsi="Times New Roman" w:cs="Times New Roman"/>
          <w:color w:val="000000"/>
          <w:sz w:val="24"/>
          <w:szCs w:val="24"/>
        </w:rPr>
      </w:pPr>
      <w:r w:rsidRPr="000018E4">
        <w:rPr>
          <w:rFonts w:ascii="Times New Roman" w:eastAsia="Times New Roman" w:hAnsi="Times New Roman" w:cs="Times New Roman"/>
          <w:color w:val="000000"/>
          <w:sz w:val="24"/>
          <w:szCs w:val="24"/>
        </w:rPr>
        <w:t>Oświadczenia, zawiadomienia, informacje oraz wnioski o wyjaśnienie treści SIWZ należy kierować na adres:</w:t>
      </w:r>
    </w:p>
    <w:p w:rsidR="000018E4" w:rsidRPr="000018E4" w:rsidRDefault="000018E4" w:rsidP="00F2201E">
      <w:pPr>
        <w:spacing w:after="0" w:line="240" w:lineRule="auto"/>
        <w:jc w:val="center"/>
        <w:rPr>
          <w:rFonts w:ascii="Times New Roman" w:eastAsia="Times New Roman" w:hAnsi="Times New Roman" w:cs="Times New Roman"/>
          <w:b/>
          <w:color w:val="000000"/>
          <w:sz w:val="24"/>
          <w:szCs w:val="24"/>
        </w:rPr>
      </w:pPr>
      <w:r w:rsidRPr="000018E4">
        <w:rPr>
          <w:rFonts w:ascii="Times New Roman" w:eastAsia="Times New Roman" w:hAnsi="Times New Roman" w:cs="Times New Roman"/>
          <w:b/>
          <w:color w:val="000000"/>
          <w:sz w:val="24"/>
          <w:szCs w:val="24"/>
        </w:rPr>
        <w:t>Miasto Sławno</w:t>
      </w:r>
    </w:p>
    <w:p w:rsidR="000018E4" w:rsidRPr="000018E4" w:rsidRDefault="000018E4" w:rsidP="00F2201E">
      <w:pPr>
        <w:spacing w:after="0" w:line="240" w:lineRule="auto"/>
        <w:jc w:val="center"/>
        <w:rPr>
          <w:rFonts w:ascii="Times New Roman" w:eastAsia="Times New Roman" w:hAnsi="Times New Roman" w:cs="Times New Roman"/>
          <w:b/>
          <w:color w:val="000000"/>
          <w:sz w:val="24"/>
          <w:szCs w:val="24"/>
        </w:rPr>
      </w:pPr>
      <w:r w:rsidRPr="000018E4">
        <w:rPr>
          <w:rFonts w:ascii="Times New Roman" w:eastAsia="Times New Roman" w:hAnsi="Times New Roman" w:cs="Times New Roman"/>
          <w:b/>
          <w:color w:val="000000"/>
          <w:sz w:val="24"/>
          <w:szCs w:val="24"/>
        </w:rPr>
        <w:t>Urząd Miejski w Sławnie</w:t>
      </w:r>
    </w:p>
    <w:p w:rsidR="000018E4" w:rsidRPr="000018E4" w:rsidRDefault="000018E4" w:rsidP="00F2201E">
      <w:pPr>
        <w:spacing w:after="0" w:line="240" w:lineRule="auto"/>
        <w:jc w:val="center"/>
        <w:rPr>
          <w:rFonts w:ascii="Times New Roman" w:eastAsia="Times New Roman" w:hAnsi="Times New Roman" w:cs="Times New Roman"/>
          <w:b/>
          <w:color w:val="000000"/>
          <w:sz w:val="24"/>
          <w:szCs w:val="24"/>
        </w:rPr>
      </w:pPr>
      <w:r w:rsidRPr="000018E4">
        <w:rPr>
          <w:rFonts w:ascii="Times New Roman" w:eastAsia="Times New Roman" w:hAnsi="Times New Roman" w:cs="Times New Roman"/>
          <w:b/>
          <w:color w:val="000000"/>
          <w:sz w:val="24"/>
          <w:szCs w:val="24"/>
        </w:rPr>
        <w:t>76-100 Sławno, ul. M. Curie-Skłodowskiej 9</w:t>
      </w:r>
    </w:p>
    <w:p w:rsidR="000018E4" w:rsidRPr="000018E4" w:rsidRDefault="000018E4" w:rsidP="00F2201E">
      <w:pPr>
        <w:spacing w:after="0" w:line="240" w:lineRule="auto"/>
        <w:ind w:left="3372"/>
        <w:rPr>
          <w:rFonts w:ascii="Times New Roman" w:eastAsia="Times New Roman" w:hAnsi="Times New Roman" w:cs="Times New Roman"/>
          <w:b/>
          <w:sz w:val="24"/>
          <w:szCs w:val="24"/>
        </w:rPr>
      </w:pPr>
      <w:r w:rsidRPr="000018E4">
        <w:rPr>
          <w:rFonts w:ascii="Times New Roman" w:eastAsia="Times New Roman" w:hAnsi="Times New Roman" w:cs="Times New Roman"/>
          <w:b/>
          <w:color w:val="000000"/>
          <w:sz w:val="24"/>
          <w:szCs w:val="24"/>
        </w:rPr>
        <w:t xml:space="preserve">lub numer fax: </w:t>
      </w:r>
      <w:r w:rsidRPr="000018E4">
        <w:rPr>
          <w:rFonts w:ascii="Times New Roman" w:eastAsia="Times New Roman" w:hAnsi="Times New Roman" w:cs="Times New Roman"/>
          <w:b/>
          <w:sz w:val="24"/>
          <w:szCs w:val="24"/>
        </w:rPr>
        <w:t>59 810 33 40</w:t>
      </w:r>
    </w:p>
    <w:p w:rsidR="000018E4" w:rsidRPr="000018E4" w:rsidRDefault="000018E4" w:rsidP="00644DDF">
      <w:pPr>
        <w:numPr>
          <w:ilvl w:val="0"/>
          <w:numId w:val="36"/>
        </w:numPr>
        <w:tabs>
          <w:tab w:val="left" w:pos="0"/>
          <w:tab w:val="left" w:pos="284"/>
        </w:tabs>
        <w:spacing w:after="0" w:line="280" w:lineRule="atLeast"/>
        <w:ind w:left="284" w:hanging="284"/>
        <w:jc w:val="both"/>
        <w:rPr>
          <w:rFonts w:ascii="Times New Roman" w:eastAsia="Times New Roman" w:hAnsi="Times New Roman" w:cs="Times New Roman"/>
          <w:color w:val="000000"/>
          <w:sz w:val="24"/>
          <w:szCs w:val="24"/>
        </w:rPr>
      </w:pPr>
      <w:r w:rsidRPr="000018E4">
        <w:rPr>
          <w:rFonts w:ascii="Times New Roman" w:eastAsia="Times New Roman" w:hAnsi="Times New Roman" w:cs="Times New Roman"/>
          <w:color w:val="000000"/>
          <w:sz w:val="24"/>
          <w:szCs w:val="24"/>
        </w:rPr>
        <w:t xml:space="preserve">Komunikacja między zamawiającym a wykonawcami odbywa się zgodnie z wyborem zamawiającego za pośrednictwem operatora pocztowego w rozumieniu ustawy z dnia </w:t>
      </w:r>
      <w:r>
        <w:rPr>
          <w:rFonts w:ascii="Times New Roman" w:eastAsia="Times New Roman" w:hAnsi="Times New Roman" w:cs="Times New Roman"/>
          <w:color w:val="000000"/>
          <w:sz w:val="24"/>
          <w:szCs w:val="24"/>
        </w:rPr>
        <w:t xml:space="preserve">              </w:t>
      </w:r>
      <w:r w:rsidRPr="000018E4">
        <w:rPr>
          <w:rFonts w:ascii="Times New Roman" w:eastAsia="Times New Roman" w:hAnsi="Times New Roman" w:cs="Times New Roman"/>
          <w:color w:val="000000"/>
          <w:sz w:val="24"/>
          <w:szCs w:val="24"/>
        </w:rPr>
        <w:t>23 listopada 2012 r. – Prawo pocztowe (Dz. U. z 201</w:t>
      </w:r>
      <w:r w:rsidR="00FD4F15">
        <w:rPr>
          <w:rFonts w:ascii="Times New Roman" w:eastAsia="Times New Roman" w:hAnsi="Times New Roman" w:cs="Times New Roman"/>
          <w:color w:val="000000"/>
          <w:sz w:val="24"/>
          <w:szCs w:val="24"/>
        </w:rPr>
        <w:t>7</w:t>
      </w:r>
      <w:r w:rsidRPr="000018E4">
        <w:rPr>
          <w:rFonts w:ascii="Times New Roman" w:eastAsia="Times New Roman" w:hAnsi="Times New Roman" w:cs="Times New Roman"/>
          <w:color w:val="000000"/>
          <w:sz w:val="24"/>
          <w:szCs w:val="24"/>
        </w:rPr>
        <w:t xml:space="preserve"> r. poz. 1</w:t>
      </w:r>
      <w:r w:rsidR="00FD4F15">
        <w:rPr>
          <w:rFonts w:ascii="Times New Roman" w:eastAsia="Times New Roman" w:hAnsi="Times New Roman" w:cs="Times New Roman"/>
          <w:color w:val="000000"/>
          <w:sz w:val="24"/>
          <w:szCs w:val="24"/>
        </w:rPr>
        <w:t>481 z późn. zm.</w:t>
      </w:r>
      <w:r w:rsidRPr="000018E4">
        <w:rPr>
          <w:rFonts w:ascii="Times New Roman" w:eastAsia="Times New Roman" w:hAnsi="Times New Roman" w:cs="Times New Roman"/>
          <w:color w:val="000000"/>
          <w:sz w:val="24"/>
          <w:szCs w:val="24"/>
        </w:rPr>
        <w:t>), osobiście, za pośrednictwem posłańca, faksu</w:t>
      </w:r>
      <w:r w:rsidR="00802EB7">
        <w:rPr>
          <w:rFonts w:ascii="Times New Roman" w:eastAsia="Times New Roman" w:hAnsi="Times New Roman" w:cs="Times New Roman"/>
          <w:color w:val="000000"/>
          <w:sz w:val="24"/>
          <w:szCs w:val="24"/>
        </w:rPr>
        <w:t xml:space="preserve"> lub drogą elektroniczną.</w:t>
      </w:r>
    </w:p>
    <w:p w:rsidR="000018E4" w:rsidRPr="000018E4" w:rsidRDefault="000018E4" w:rsidP="00644DDF">
      <w:pPr>
        <w:numPr>
          <w:ilvl w:val="0"/>
          <w:numId w:val="36"/>
        </w:numPr>
        <w:tabs>
          <w:tab w:val="left" w:pos="0"/>
          <w:tab w:val="left" w:pos="284"/>
        </w:tabs>
        <w:spacing w:after="0" w:line="280" w:lineRule="atLeast"/>
        <w:ind w:left="284" w:hanging="284"/>
        <w:jc w:val="both"/>
        <w:rPr>
          <w:rFonts w:ascii="Times New Roman" w:eastAsia="Times New Roman" w:hAnsi="Times New Roman" w:cs="Times New Roman"/>
          <w:color w:val="000000"/>
          <w:sz w:val="24"/>
          <w:szCs w:val="24"/>
        </w:rPr>
      </w:pPr>
      <w:r w:rsidRPr="000018E4">
        <w:rPr>
          <w:rFonts w:ascii="Times New Roman" w:eastAsia="Times New Roman" w:hAnsi="Times New Roman" w:cs="Times New Roman"/>
          <w:color w:val="000000"/>
          <w:sz w:val="24"/>
          <w:szCs w:val="24"/>
        </w:rPr>
        <w:t xml:space="preserve">Oświadczenia, wnioski, informacje, zawiadomienia zamawiający i wykonawcy przekazują sobie w formie pisemnej lub </w:t>
      </w:r>
      <w:r w:rsidRPr="000018E4">
        <w:rPr>
          <w:rFonts w:ascii="Times New Roman" w:eastAsia="Times New Roman" w:hAnsi="Times New Roman" w:cs="Times New Roman"/>
          <w:sz w:val="24"/>
          <w:szCs w:val="24"/>
        </w:rPr>
        <w:t xml:space="preserve">faksem. W przypadku przekazania oświadczeń, zawiadomień, informacji oraz wniosków </w:t>
      </w:r>
      <w:r w:rsidRPr="000018E4">
        <w:rPr>
          <w:rFonts w:ascii="Times New Roman" w:eastAsia="Times New Roman" w:hAnsi="Times New Roman" w:cs="Times New Roman"/>
          <w:b/>
          <w:sz w:val="24"/>
          <w:szCs w:val="24"/>
        </w:rPr>
        <w:t>faksem</w:t>
      </w:r>
      <w:r w:rsidR="00802EB7">
        <w:rPr>
          <w:rFonts w:ascii="Times New Roman" w:eastAsia="Times New Roman" w:hAnsi="Times New Roman" w:cs="Times New Roman"/>
          <w:b/>
          <w:sz w:val="24"/>
          <w:szCs w:val="24"/>
        </w:rPr>
        <w:t>/e-mailem</w:t>
      </w:r>
      <w:r w:rsidRPr="000018E4">
        <w:rPr>
          <w:rFonts w:ascii="Times New Roman" w:eastAsia="Times New Roman" w:hAnsi="Times New Roman" w:cs="Times New Roman"/>
          <w:color w:val="000000"/>
          <w:sz w:val="24"/>
          <w:szCs w:val="24"/>
        </w:rPr>
        <w:t>, każda ze stron na żądanie drugiej, niezwłocznie p</w:t>
      </w:r>
      <w:r>
        <w:rPr>
          <w:rFonts w:ascii="Times New Roman" w:eastAsia="Times New Roman" w:hAnsi="Times New Roman" w:cs="Times New Roman"/>
          <w:color w:val="000000"/>
          <w:sz w:val="24"/>
          <w:szCs w:val="24"/>
        </w:rPr>
        <w:t xml:space="preserve">otwierdza fakt ich otrzymania - </w:t>
      </w:r>
      <w:r w:rsidRPr="000018E4">
        <w:rPr>
          <w:rFonts w:ascii="Times New Roman" w:eastAsia="Times New Roman" w:hAnsi="Times New Roman" w:cs="Times New Roman"/>
          <w:color w:val="000000"/>
          <w:sz w:val="24"/>
          <w:szCs w:val="24"/>
        </w:rPr>
        <w:t xml:space="preserve">z zastrzeżeniem, że </w:t>
      </w:r>
      <w:r w:rsidRPr="000018E4">
        <w:rPr>
          <w:rFonts w:ascii="Times New Roman" w:eastAsia="Times New Roman" w:hAnsi="Times New Roman" w:cs="Times New Roman"/>
          <w:sz w:val="24"/>
          <w:szCs w:val="24"/>
        </w:rPr>
        <w:t xml:space="preserve">do złożenia oferty wraz </w:t>
      </w:r>
      <w:r>
        <w:rPr>
          <w:rFonts w:ascii="Times New Roman" w:eastAsia="Times New Roman" w:hAnsi="Times New Roman" w:cs="Times New Roman"/>
          <w:sz w:val="24"/>
          <w:szCs w:val="24"/>
        </w:rPr>
        <w:t xml:space="preserve">                             </w:t>
      </w:r>
      <w:r w:rsidRPr="000018E4">
        <w:rPr>
          <w:rFonts w:ascii="Times New Roman" w:eastAsia="Times New Roman" w:hAnsi="Times New Roman" w:cs="Times New Roman"/>
          <w:sz w:val="24"/>
          <w:szCs w:val="24"/>
        </w:rPr>
        <w:t>z załącznikami, w tym oświadczeń i dokumentów potwierdzających spełnienie warunków udziału w postępowaniu, oświa</w:t>
      </w:r>
      <w:r>
        <w:rPr>
          <w:rFonts w:ascii="Times New Roman" w:eastAsia="Times New Roman" w:hAnsi="Times New Roman" w:cs="Times New Roman"/>
          <w:sz w:val="24"/>
          <w:szCs w:val="24"/>
        </w:rPr>
        <w:t xml:space="preserve">dczeń </w:t>
      </w:r>
      <w:r w:rsidRPr="000018E4">
        <w:rPr>
          <w:rFonts w:ascii="Times New Roman" w:eastAsia="Times New Roman" w:hAnsi="Times New Roman" w:cs="Times New Roman"/>
          <w:sz w:val="24"/>
          <w:szCs w:val="24"/>
        </w:rPr>
        <w:t>i dokumentów potwierdzających spełnianie przez oferowany przedmiot zamówienia wymagań określonych przez zamawiającego</w:t>
      </w:r>
      <w:r w:rsidRPr="000018E4">
        <w:rPr>
          <w:rFonts w:ascii="Times New Roman" w:eastAsia="Times New Roman" w:hAnsi="Times New Roman" w:cs="Times New Roman"/>
          <w:color w:val="0070C0"/>
          <w:sz w:val="24"/>
          <w:szCs w:val="24"/>
        </w:rPr>
        <w:t xml:space="preserve"> </w:t>
      </w:r>
      <w:r w:rsidRPr="000018E4">
        <w:rPr>
          <w:rFonts w:ascii="Times New Roman" w:eastAsia="Times New Roman" w:hAnsi="Times New Roman" w:cs="Times New Roman"/>
          <w:sz w:val="24"/>
          <w:szCs w:val="24"/>
        </w:rPr>
        <w:t xml:space="preserve">(zgodnie </w:t>
      </w:r>
      <w:r>
        <w:rPr>
          <w:rFonts w:ascii="Times New Roman" w:eastAsia="Times New Roman" w:hAnsi="Times New Roman" w:cs="Times New Roman"/>
          <w:sz w:val="24"/>
          <w:szCs w:val="24"/>
        </w:rPr>
        <w:t xml:space="preserve">            </w:t>
      </w:r>
      <w:r w:rsidR="00A0758F" w:rsidRPr="00AA091D">
        <w:rPr>
          <w:rFonts w:ascii="Times New Roman" w:eastAsia="Times New Roman" w:hAnsi="Times New Roman" w:cs="Times New Roman"/>
          <w:sz w:val="24"/>
          <w:szCs w:val="24"/>
        </w:rPr>
        <w:t>z treścią rozdziału 9</w:t>
      </w:r>
      <w:r w:rsidRPr="00AA091D">
        <w:rPr>
          <w:rFonts w:ascii="Times New Roman" w:eastAsia="Times New Roman" w:hAnsi="Times New Roman" w:cs="Times New Roman"/>
          <w:sz w:val="24"/>
          <w:szCs w:val="24"/>
        </w:rPr>
        <w:t xml:space="preserve"> SIWZ</w:t>
      </w:r>
      <w:r w:rsidRPr="000018E4">
        <w:rPr>
          <w:rFonts w:ascii="Times New Roman" w:eastAsia="Times New Roman" w:hAnsi="Times New Roman" w:cs="Times New Roman"/>
          <w:sz w:val="24"/>
          <w:szCs w:val="24"/>
        </w:rPr>
        <w:t>) oraz pełnomocnictw</w:t>
      </w:r>
      <w:r w:rsidRPr="000018E4">
        <w:rPr>
          <w:rFonts w:ascii="Times New Roman" w:eastAsia="Times New Roman" w:hAnsi="Times New Roman" w:cs="Times New Roman"/>
          <w:color w:val="0070C0"/>
          <w:sz w:val="24"/>
          <w:szCs w:val="24"/>
        </w:rPr>
        <w:t xml:space="preserve"> </w:t>
      </w:r>
      <w:r w:rsidRPr="000018E4">
        <w:rPr>
          <w:rFonts w:ascii="Times New Roman" w:eastAsia="Times New Roman" w:hAnsi="Times New Roman" w:cs="Times New Roman"/>
          <w:sz w:val="24"/>
          <w:szCs w:val="24"/>
        </w:rPr>
        <w:t xml:space="preserve">zastrzeżona jest </w:t>
      </w:r>
      <w:r w:rsidRPr="000018E4">
        <w:rPr>
          <w:rFonts w:ascii="Times New Roman" w:eastAsia="Times New Roman" w:hAnsi="Times New Roman" w:cs="Times New Roman"/>
          <w:sz w:val="24"/>
          <w:szCs w:val="24"/>
          <w:u w:val="single"/>
        </w:rPr>
        <w:t>forma pisemna.</w:t>
      </w:r>
    </w:p>
    <w:p w:rsidR="000018E4" w:rsidRPr="000018E4" w:rsidRDefault="000018E4" w:rsidP="00644DDF">
      <w:pPr>
        <w:numPr>
          <w:ilvl w:val="0"/>
          <w:numId w:val="36"/>
        </w:numPr>
        <w:spacing w:after="0" w:line="280" w:lineRule="atLeast"/>
        <w:ind w:left="284" w:hanging="284"/>
        <w:jc w:val="both"/>
        <w:rPr>
          <w:rFonts w:ascii="Times New Roman" w:eastAsia="Times New Roman" w:hAnsi="Times New Roman" w:cs="Times New Roman"/>
          <w:color w:val="000000"/>
          <w:sz w:val="24"/>
          <w:szCs w:val="24"/>
        </w:rPr>
      </w:pPr>
      <w:r w:rsidRPr="000018E4">
        <w:rPr>
          <w:rFonts w:ascii="Times New Roman" w:eastAsia="Times New Roman" w:hAnsi="Times New Roman" w:cs="Times New Roman"/>
          <w:color w:val="000000"/>
          <w:sz w:val="24"/>
          <w:szCs w:val="24"/>
        </w:rPr>
        <w:t xml:space="preserve">Wykonawca może zwrócić się do zamawiającego o wyjaśnienie treści SIWZ. Zamawiający niezwłocznie, jednak nie później niż na </w:t>
      </w:r>
      <w:r w:rsidR="00596CFC">
        <w:rPr>
          <w:rFonts w:ascii="Times New Roman" w:eastAsia="Times New Roman" w:hAnsi="Times New Roman" w:cs="Times New Roman"/>
          <w:b/>
          <w:color w:val="000000"/>
          <w:sz w:val="24"/>
          <w:szCs w:val="24"/>
        </w:rPr>
        <w:t>dwa</w:t>
      </w:r>
      <w:r w:rsidRPr="000018E4">
        <w:rPr>
          <w:rFonts w:ascii="Times New Roman" w:eastAsia="Times New Roman" w:hAnsi="Times New Roman" w:cs="Times New Roman"/>
          <w:b/>
          <w:color w:val="000000"/>
          <w:sz w:val="24"/>
          <w:szCs w:val="24"/>
        </w:rPr>
        <w:t xml:space="preserve"> dni</w:t>
      </w:r>
      <w:r w:rsidRPr="000018E4">
        <w:rPr>
          <w:rFonts w:ascii="Times New Roman" w:eastAsia="Times New Roman" w:hAnsi="Times New Roman" w:cs="Times New Roman"/>
          <w:color w:val="000000"/>
          <w:sz w:val="24"/>
          <w:szCs w:val="24"/>
        </w:rPr>
        <w:t xml:space="preserve"> przed upływem terminu składania ofert udzieli wyjaś</w:t>
      </w:r>
      <w:r w:rsidR="00A0758F">
        <w:rPr>
          <w:rFonts w:ascii="Times New Roman" w:eastAsia="Times New Roman" w:hAnsi="Times New Roman" w:cs="Times New Roman"/>
          <w:color w:val="000000"/>
          <w:sz w:val="24"/>
          <w:szCs w:val="24"/>
        </w:rPr>
        <w:t xml:space="preserve">nień, pod warunkiem, że wniosek </w:t>
      </w:r>
      <w:r w:rsidRPr="000018E4">
        <w:rPr>
          <w:rFonts w:ascii="Times New Roman" w:eastAsia="Times New Roman" w:hAnsi="Times New Roman" w:cs="Times New Roman"/>
          <w:color w:val="000000"/>
          <w:sz w:val="24"/>
          <w:szCs w:val="24"/>
        </w:rPr>
        <w:t xml:space="preserve">o wyjaśnienie SIWZ wpłynie nie później niż do końca dnia, w którym upływa połowa wyznaczonego terminu składania ofert. Jeżeli wniosek o wyjaśnienie treści SIWZ wpłynie po upływie terminu składania wniosku lub dotyczy udzielonych wyjaśnień, zamawiający może udzielić wyjaśnień albo pozostawić </w:t>
      </w:r>
      <w:r w:rsidRPr="000018E4">
        <w:rPr>
          <w:rFonts w:ascii="Times New Roman" w:eastAsia="Times New Roman" w:hAnsi="Times New Roman" w:cs="Times New Roman"/>
          <w:color w:val="000000"/>
          <w:sz w:val="24"/>
          <w:szCs w:val="24"/>
        </w:rPr>
        <w:lastRenderedPageBreak/>
        <w:t>wniosek bez rozpoznania. Przedłużenie terminu składania ofert nie wpływa na bieg terminu składania wniosków o wyjaśnienie treści SIWZ.</w:t>
      </w:r>
    </w:p>
    <w:p w:rsidR="00885A6B" w:rsidRDefault="000018E4" w:rsidP="00644DDF">
      <w:pPr>
        <w:numPr>
          <w:ilvl w:val="0"/>
          <w:numId w:val="36"/>
        </w:numPr>
        <w:spacing w:after="0" w:line="280" w:lineRule="atLeast"/>
        <w:ind w:left="284" w:hanging="284"/>
        <w:jc w:val="both"/>
        <w:rPr>
          <w:rFonts w:ascii="Times New Roman" w:eastAsia="Times New Roman" w:hAnsi="Times New Roman" w:cs="Times New Roman"/>
          <w:b/>
          <w:color w:val="000000"/>
          <w:sz w:val="24"/>
          <w:szCs w:val="24"/>
        </w:rPr>
      </w:pPr>
      <w:r w:rsidRPr="000018E4">
        <w:rPr>
          <w:rFonts w:ascii="Times New Roman" w:eastAsia="Times New Roman" w:hAnsi="Times New Roman" w:cs="Times New Roman"/>
          <w:color w:val="000000"/>
          <w:sz w:val="24"/>
          <w:szCs w:val="24"/>
        </w:rPr>
        <w:t xml:space="preserve">Treść zapytań wraz z wyjaśnieniami treści SIWZ zamawiający przekaże wykonawcom </w:t>
      </w:r>
      <w:r w:rsidR="00885A6B">
        <w:rPr>
          <w:rFonts w:ascii="Times New Roman" w:eastAsia="Times New Roman" w:hAnsi="Times New Roman" w:cs="Times New Roman"/>
          <w:color w:val="000000"/>
          <w:sz w:val="24"/>
          <w:szCs w:val="24"/>
        </w:rPr>
        <w:t xml:space="preserve">                 </w:t>
      </w:r>
      <w:r w:rsidRPr="000018E4">
        <w:rPr>
          <w:rFonts w:ascii="Times New Roman" w:eastAsia="Times New Roman" w:hAnsi="Times New Roman" w:cs="Times New Roman"/>
          <w:color w:val="000000"/>
          <w:sz w:val="24"/>
          <w:szCs w:val="24"/>
        </w:rPr>
        <w:t>(bez ujawniania źródła zapytania), którym przekazał SIWZ oraz zamieści je na stronie</w:t>
      </w:r>
      <w:r w:rsidR="00885A6B">
        <w:rPr>
          <w:rFonts w:ascii="Times New Roman" w:eastAsia="Times New Roman" w:hAnsi="Times New Roman" w:cs="Times New Roman"/>
          <w:color w:val="000000"/>
          <w:sz w:val="24"/>
          <w:szCs w:val="24"/>
        </w:rPr>
        <w:t xml:space="preserve"> </w:t>
      </w:r>
      <w:r w:rsidRPr="000018E4">
        <w:rPr>
          <w:rFonts w:ascii="Times New Roman" w:eastAsia="Times New Roman" w:hAnsi="Times New Roman" w:cs="Times New Roman"/>
          <w:color w:val="000000"/>
          <w:sz w:val="24"/>
          <w:szCs w:val="24"/>
        </w:rPr>
        <w:t xml:space="preserve">internetowej, na której udostępniona jest SIWZ, tj. </w:t>
      </w:r>
      <w:hyperlink r:id="rId9" w:history="1">
        <w:r w:rsidR="00A0758F" w:rsidRPr="00A27433">
          <w:rPr>
            <w:rStyle w:val="Hipercze"/>
            <w:rFonts w:ascii="Times New Roman" w:hAnsi="Times New Roman" w:cs="Times New Roman"/>
            <w:sz w:val="24"/>
            <w:szCs w:val="24"/>
          </w:rPr>
          <w:t>http://um.slawno.ibip.pl</w:t>
        </w:r>
      </w:hyperlink>
      <w:r w:rsidR="00A02239">
        <w:rPr>
          <w:rFonts w:ascii="Times New Roman" w:eastAsia="Times New Roman" w:hAnsi="Times New Roman" w:cs="Times New Roman"/>
          <w:b/>
          <w:color w:val="000000"/>
          <w:sz w:val="24"/>
          <w:szCs w:val="24"/>
        </w:rPr>
        <w:t xml:space="preserve">. </w:t>
      </w:r>
    </w:p>
    <w:p w:rsidR="000018E4" w:rsidRPr="00885A6B" w:rsidRDefault="000018E4" w:rsidP="00885A6B">
      <w:pPr>
        <w:spacing w:after="0" w:line="280" w:lineRule="atLeast"/>
        <w:ind w:left="284"/>
        <w:jc w:val="both"/>
        <w:rPr>
          <w:rFonts w:ascii="Times New Roman" w:eastAsia="Times New Roman" w:hAnsi="Times New Roman" w:cs="Times New Roman"/>
          <w:b/>
          <w:color w:val="000000"/>
          <w:sz w:val="24"/>
          <w:szCs w:val="24"/>
        </w:rPr>
      </w:pPr>
      <w:r w:rsidRPr="00A0758F">
        <w:rPr>
          <w:rFonts w:ascii="Times New Roman" w:eastAsia="Times New Roman" w:hAnsi="Times New Roman" w:cs="Times New Roman"/>
          <w:color w:val="000000"/>
          <w:sz w:val="24"/>
          <w:szCs w:val="24"/>
        </w:rPr>
        <w:t xml:space="preserve">Osobą uprawnioną do porozumiewania się z wykonawcami </w:t>
      </w:r>
      <w:r w:rsidRPr="00A0758F">
        <w:rPr>
          <w:rFonts w:ascii="Times New Roman" w:eastAsia="Times New Roman" w:hAnsi="Times New Roman" w:cs="Times New Roman"/>
          <w:sz w:val="24"/>
          <w:szCs w:val="24"/>
        </w:rPr>
        <w:t>jest</w:t>
      </w:r>
      <w:r w:rsidRPr="00A0758F">
        <w:rPr>
          <w:rFonts w:ascii="Times New Roman" w:eastAsia="Times New Roman" w:hAnsi="Times New Roman" w:cs="Times New Roman"/>
          <w:b/>
          <w:sz w:val="24"/>
          <w:szCs w:val="24"/>
        </w:rPr>
        <w:t xml:space="preserve">: </w:t>
      </w:r>
      <w:r w:rsidRPr="00885A6B">
        <w:rPr>
          <w:rFonts w:ascii="Times New Roman" w:eastAsia="Times New Roman" w:hAnsi="Times New Roman" w:cs="Times New Roman"/>
          <w:b/>
          <w:sz w:val="24"/>
          <w:szCs w:val="24"/>
        </w:rPr>
        <w:t>Małgorzata Łasek,</w:t>
      </w:r>
      <w:r w:rsidR="00A02239" w:rsidRPr="00885A6B">
        <w:rPr>
          <w:rFonts w:ascii="Times New Roman" w:eastAsia="Times New Roman" w:hAnsi="Times New Roman" w:cs="Times New Roman"/>
          <w:b/>
          <w:sz w:val="24"/>
          <w:szCs w:val="24"/>
        </w:rPr>
        <w:t xml:space="preserve"> </w:t>
      </w:r>
      <w:r w:rsidR="00885A6B">
        <w:rPr>
          <w:rFonts w:ascii="Times New Roman" w:eastAsia="Times New Roman" w:hAnsi="Times New Roman" w:cs="Times New Roman"/>
          <w:b/>
          <w:sz w:val="24"/>
          <w:szCs w:val="24"/>
        </w:rPr>
        <w:t xml:space="preserve">           </w:t>
      </w:r>
      <w:r w:rsidR="00AA091D">
        <w:rPr>
          <w:rFonts w:ascii="Times New Roman" w:eastAsia="Times New Roman" w:hAnsi="Times New Roman" w:cs="Times New Roman"/>
          <w:b/>
          <w:sz w:val="24"/>
          <w:szCs w:val="24"/>
        </w:rPr>
        <w:t>e-mail: malgorzata.lasek@slawno.pl</w:t>
      </w:r>
      <w:r w:rsidRPr="00885A6B">
        <w:rPr>
          <w:rFonts w:ascii="Times New Roman" w:eastAsia="Times New Roman" w:hAnsi="Times New Roman" w:cs="Times New Roman"/>
          <w:b/>
          <w:color w:val="FFFFFF"/>
          <w:sz w:val="24"/>
          <w:szCs w:val="24"/>
        </w:rPr>
        <w:t>…………….</w:t>
      </w:r>
    </w:p>
    <w:p w:rsidR="000018E4" w:rsidRPr="000018E4" w:rsidRDefault="000018E4" w:rsidP="00644DDF">
      <w:pPr>
        <w:numPr>
          <w:ilvl w:val="0"/>
          <w:numId w:val="36"/>
        </w:numPr>
        <w:spacing w:after="0" w:line="280" w:lineRule="atLeast"/>
        <w:ind w:left="284" w:hanging="284"/>
        <w:jc w:val="both"/>
        <w:rPr>
          <w:rFonts w:ascii="Times New Roman" w:eastAsia="Times New Roman" w:hAnsi="Times New Roman" w:cs="Times New Roman"/>
          <w:color w:val="000000"/>
          <w:sz w:val="24"/>
          <w:szCs w:val="24"/>
        </w:rPr>
      </w:pPr>
      <w:r w:rsidRPr="000018E4">
        <w:rPr>
          <w:rFonts w:ascii="Times New Roman" w:eastAsia="Times New Roman" w:hAnsi="Times New Roman" w:cs="Times New Roman"/>
          <w:color w:val="000000"/>
          <w:sz w:val="24"/>
          <w:szCs w:val="24"/>
        </w:rPr>
        <w:t xml:space="preserve">W uzasadnionych przypadkach zamawiający może przed upływem terminu składania ofert zmienić treść specyfikacji istotnych warunków zamówienia. Dokonaną zmianę treści specyfikacji zamawiający udostępnia na stronie internetowej. </w:t>
      </w:r>
      <w:r w:rsidRPr="000018E4">
        <w:rPr>
          <w:rFonts w:ascii="Times New Roman" w:hAnsi="Times New Roman" w:cs="Times New Roman"/>
          <w:color w:val="000000"/>
          <w:sz w:val="24"/>
          <w:szCs w:val="24"/>
        </w:rPr>
        <w:t>Jeżeli zmiana SIWZ prowadzi do zmiany Ogłoszenia o zamówieniu, zamawiający zamieści ogłoszenie</w:t>
      </w:r>
      <w:r w:rsidR="00885A6B">
        <w:rPr>
          <w:rFonts w:ascii="Times New Roman" w:hAnsi="Times New Roman" w:cs="Times New Roman"/>
          <w:color w:val="000000"/>
          <w:sz w:val="24"/>
          <w:szCs w:val="24"/>
        </w:rPr>
        <w:t xml:space="preserve"> </w:t>
      </w:r>
      <w:r w:rsidRPr="000018E4">
        <w:rPr>
          <w:rFonts w:ascii="Times New Roman" w:hAnsi="Times New Roman" w:cs="Times New Roman"/>
          <w:color w:val="000000"/>
          <w:sz w:val="24"/>
          <w:szCs w:val="24"/>
        </w:rPr>
        <w:t xml:space="preserve">o zmianie ogłoszenia w </w:t>
      </w:r>
      <w:r w:rsidR="00885A6B">
        <w:rPr>
          <w:rFonts w:ascii="Times New Roman" w:hAnsi="Times New Roman" w:cs="Times New Roman"/>
          <w:color w:val="000000"/>
          <w:sz w:val="24"/>
          <w:szCs w:val="24"/>
        </w:rPr>
        <w:t>Biuletynie Zamówień Publicznych</w:t>
      </w:r>
      <w:r w:rsidRPr="000018E4">
        <w:rPr>
          <w:rFonts w:ascii="Times New Roman" w:hAnsi="Times New Roman" w:cs="Times New Roman"/>
          <w:color w:val="000000"/>
          <w:sz w:val="24"/>
          <w:szCs w:val="24"/>
        </w:rPr>
        <w:t xml:space="preserve"> oraz na stronie internetowej.</w:t>
      </w:r>
    </w:p>
    <w:p w:rsidR="000018E4" w:rsidRPr="000018E4" w:rsidRDefault="000018E4" w:rsidP="00644DDF">
      <w:pPr>
        <w:numPr>
          <w:ilvl w:val="0"/>
          <w:numId w:val="36"/>
        </w:numPr>
        <w:spacing w:after="0" w:line="280" w:lineRule="atLeast"/>
        <w:ind w:left="284" w:hanging="284"/>
        <w:jc w:val="both"/>
        <w:rPr>
          <w:rFonts w:ascii="Times New Roman" w:eastAsia="Times New Roman" w:hAnsi="Times New Roman" w:cs="Times New Roman"/>
          <w:color w:val="000000"/>
          <w:sz w:val="24"/>
          <w:szCs w:val="24"/>
        </w:rPr>
      </w:pPr>
      <w:r w:rsidRPr="000018E4">
        <w:rPr>
          <w:rFonts w:ascii="Times New Roman" w:eastAsia="Times New Roman" w:hAnsi="Times New Roman" w:cs="Times New Roman"/>
          <w:color w:val="000000"/>
          <w:sz w:val="24"/>
          <w:szCs w:val="24"/>
        </w:rPr>
        <w:t>Zamawiający nie przewiduje zwołania zebrania Wykonawców, o którym mowa w art. 38 ust</w:t>
      </w:r>
      <w:r w:rsidR="00885A6B">
        <w:rPr>
          <w:rFonts w:ascii="Times New Roman" w:eastAsia="Times New Roman" w:hAnsi="Times New Roman" w:cs="Times New Roman"/>
          <w:color w:val="000000"/>
          <w:sz w:val="24"/>
          <w:szCs w:val="24"/>
        </w:rPr>
        <w:t>.</w:t>
      </w:r>
      <w:r w:rsidRPr="000018E4">
        <w:rPr>
          <w:rFonts w:ascii="Times New Roman" w:eastAsia="Times New Roman" w:hAnsi="Times New Roman" w:cs="Times New Roman"/>
          <w:color w:val="000000"/>
          <w:sz w:val="24"/>
          <w:szCs w:val="24"/>
        </w:rPr>
        <w:t xml:space="preserve"> 3 ustawy </w:t>
      </w:r>
      <w:proofErr w:type="spellStart"/>
      <w:r w:rsidRPr="000018E4">
        <w:rPr>
          <w:rFonts w:ascii="Times New Roman" w:eastAsia="Times New Roman" w:hAnsi="Times New Roman" w:cs="Times New Roman"/>
          <w:color w:val="000000"/>
          <w:sz w:val="24"/>
          <w:szCs w:val="24"/>
        </w:rPr>
        <w:t>Pzp</w:t>
      </w:r>
      <w:proofErr w:type="spellEnd"/>
      <w:r w:rsidRPr="000018E4">
        <w:rPr>
          <w:rFonts w:ascii="Times New Roman" w:eastAsia="Times New Roman" w:hAnsi="Times New Roman" w:cs="Times New Roman"/>
          <w:color w:val="000000"/>
          <w:sz w:val="24"/>
          <w:szCs w:val="24"/>
        </w:rPr>
        <w:t>.</w:t>
      </w:r>
    </w:p>
    <w:p w:rsidR="00281610" w:rsidRPr="008D64DC" w:rsidRDefault="00281610" w:rsidP="00281610">
      <w:pPr>
        <w:pStyle w:val="Standard"/>
        <w:tabs>
          <w:tab w:val="left" w:pos="720"/>
        </w:tabs>
        <w:jc w:val="both"/>
        <w:rPr>
          <w:bCs/>
          <w:sz w:val="12"/>
          <w:szCs w:val="12"/>
          <w:shd w:val="clear" w:color="auto" w:fill="FFFF00"/>
        </w:rPr>
      </w:pPr>
    </w:p>
    <w:p w:rsidR="006A3DE7" w:rsidRPr="00182BE9" w:rsidRDefault="006A3DE7" w:rsidP="00A0758F">
      <w:pPr>
        <w:pStyle w:val="Standard"/>
        <w:shd w:val="clear" w:color="auto" w:fill="FFFFFF" w:themeFill="background1"/>
        <w:tabs>
          <w:tab w:val="left" w:pos="720"/>
        </w:tabs>
        <w:jc w:val="both"/>
        <w:rPr>
          <w:sz w:val="24"/>
          <w:szCs w:val="24"/>
        </w:rPr>
      </w:pPr>
      <w:r w:rsidRPr="00A0758F">
        <w:rPr>
          <w:bCs/>
          <w:sz w:val="24"/>
          <w:szCs w:val="24"/>
          <w:highlight w:val="green"/>
          <w:shd w:val="clear" w:color="auto" w:fill="FFFF00"/>
        </w:rPr>
        <w:t>Prosi si</w:t>
      </w:r>
      <w:r w:rsidRPr="00A0758F">
        <w:rPr>
          <w:sz w:val="24"/>
          <w:szCs w:val="24"/>
          <w:highlight w:val="green"/>
          <w:shd w:val="clear" w:color="auto" w:fill="FFFF00"/>
        </w:rPr>
        <w:t xml:space="preserve">ę </w:t>
      </w:r>
      <w:r w:rsidRPr="00A0758F">
        <w:rPr>
          <w:bCs/>
          <w:sz w:val="24"/>
          <w:szCs w:val="24"/>
          <w:highlight w:val="green"/>
          <w:shd w:val="clear" w:color="auto" w:fill="FFFF00"/>
        </w:rPr>
        <w:t xml:space="preserve">Wykonawców o baczne </w:t>
      </w:r>
      <w:r w:rsidRPr="00A0758F">
        <w:rPr>
          <w:sz w:val="24"/>
          <w:szCs w:val="24"/>
          <w:highlight w:val="green"/>
          <w:shd w:val="clear" w:color="auto" w:fill="FFFF00"/>
        </w:rPr>
        <w:t>ś</w:t>
      </w:r>
      <w:r w:rsidRPr="00A0758F">
        <w:rPr>
          <w:bCs/>
          <w:sz w:val="24"/>
          <w:szCs w:val="24"/>
          <w:highlight w:val="green"/>
          <w:shd w:val="clear" w:color="auto" w:fill="FFFF00"/>
        </w:rPr>
        <w:t>ledzenie strony internetowej Zamawiaj</w:t>
      </w:r>
      <w:r w:rsidRPr="00A0758F">
        <w:rPr>
          <w:sz w:val="24"/>
          <w:szCs w:val="24"/>
          <w:highlight w:val="green"/>
          <w:shd w:val="clear" w:color="auto" w:fill="FFFF00"/>
        </w:rPr>
        <w:t>ą</w:t>
      </w:r>
      <w:r w:rsidRPr="00A0758F">
        <w:rPr>
          <w:bCs/>
          <w:sz w:val="24"/>
          <w:szCs w:val="24"/>
          <w:highlight w:val="green"/>
          <w:shd w:val="clear" w:color="auto" w:fill="FFFF00"/>
        </w:rPr>
        <w:t xml:space="preserve">cego </w:t>
      </w:r>
      <w:hyperlink r:id="rId10" w:history="1">
        <w:r w:rsidR="00A0758F" w:rsidRPr="00A0758F">
          <w:rPr>
            <w:rStyle w:val="Hipercze"/>
            <w:sz w:val="24"/>
            <w:szCs w:val="24"/>
            <w:highlight w:val="green"/>
          </w:rPr>
          <w:t>http://um.slawno.ibip.pl</w:t>
        </w:r>
      </w:hyperlink>
      <w:r w:rsidRPr="00A0758F">
        <w:rPr>
          <w:bCs/>
          <w:sz w:val="24"/>
          <w:szCs w:val="24"/>
          <w:highlight w:val="green"/>
          <w:shd w:val="clear" w:color="auto" w:fill="FFFF00"/>
        </w:rPr>
        <w:t xml:space="preserve"> gdy</w:t>
      </w:r>
      <w:r w:rsidRPr="00A0758F">
        <w:rPr>
          <w:sz w:val="24"/>
          <w:szCs w:val="24"/>
          <w:highlight w:val="green"/>
          <w:shd w:val="clear" w:color="auto" w:fill="FFFF00"/>
        </w:rPr>
        <w:t xml:space="preserve">ż </w:t>
      </w:r>
      <w:r w:rsidRPr="00A0758F">
        <w:rPr>
          <w:bCs/>
          <w:sz w:val="24"/>
          <w:szCs w:val="24"/>
          <w:highlight w:val="green"/>
          <w:shd w:val="clear" w:color="auto" w:fill="FFFF00"/>
        </w:rPr>
        <w:t xml:space="preserve"> jest to jedyne </w:t>
      </w:r>
      <w:r w:rsidRPr="00A0758F">
        <w:rPr>
          <w:sz w:val="24"/>
          <w:szCs w:val="24"/>
          <w:highlight w:val="green"/>
          <w:shd w:val="clear" w:color="auto" w:fill="FFFF00"/>
        </w:rPr>
        <w:t>ź</w:t>
      </w:r>
      <w:r w:rsidRPr="00A0758F">
        <w:rPr>
          <w:bCs/>
          <w:sz w:val="24"/>
          <w:szCs w:val="24"/>
          <w:highlight w:val="green"/>
          <w:shd w:val="clear" w:color="auto" w:fill="FFFF00"/>
        </w:rPr>
        <w:t>ródło informacji o zapytaniach i ewentualnych zmianach tre</w:t>
      </w:r>
      <w:r w:rsidRPr="00A0758F">
        <w:rPr>
          <w:sz w:val="24"/>
          <w:szCs w:val="24"/>
          <w:highlight w:val="green"/>
          <w:shd w:val="clear" w:color="auto" w:fill="FFFF00"/>
        </w:rPr>
        <w:t>ś</w:t>
      </w:r>
      <w:r w:rsidRPr="00A0758F">
        <w:rPr>
          <w:bCs/>
          <w:sz w:val="24"/>
          <w:szCs w:val="24"/>
          <w:highlight w:val="green"/>
          <w:shd w:val="clear" w:color="auto" w:fill="FFFF00"/>
        </w:rPr>
        <w:t>ci SIWZ.</w:t>
      </w:r>
    </w:p>
    <w:p w:rsidR="006A3DE7" w:rsidRPr="008D64DC" w:rsidRDefault="006A3DE7" w:rsidP="00A0758F">
      <w:pPr>
        <w:shd w:val="clear" w:color="auto" w:fill="FFFFFF" w:themeFill="background1"/>
        <w:autoSpaceDE w:val="0"/>
        <w:autoSpaceDN w:val="0"/>
        <w:adjustRightInd w:val="0"/>
        <w:spacing w:after="0" w:line="240" w:lineRule="auto"/>
        <w:jc w:val="both"/>
        <w:rPr>
          <w:rFonts w:ascii="Times New Roman" w:hAnsi="Times New Roman" w:cs="Times New Roman"/>
          <w:b/>
          <w:sz w:val="12"/>
          <w:szCs w:val="12"/>
        </w:rPr>
      </w:pPr>
    </w:p>
    <w:p w:rsidR="0044549D" w:rsidRPr="00990374" w:rsidRDefault="00990374" w:rsidP="00E7656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12 </w:t>
      </w:r>
      <w:r w:rsidR="00A0758F" w:rsidRPr="00990374">
        <w:rPr>
          <w:rFonts w:ascii="Times New Roman" w:hAnsi="Times New Roman" w:cs="Times New Roman"/>
          <w:b/>
          <w:sz w:val="24"/>
          <w:szCs w:val="24"/>
        </w:rPr>
        <w:t>WYMAGANIA DOTYCZĄCE WADIUM</w:t>
      </w:r>
    </w:p>
    <w:p w:rsidR="00970FA2" w:rsidRPr="00182BE9" w:rsidRDefault="0044549D" w:rsidP="00B21AA4">
      <w:pPr>
        <w:pStyle w:val="Akapitzlist"/>
        <w:numPr>
          <w:ilvl w:val="1"/>
          <w:numId w:val="53"/>
        </w:numPr>
        <w:autoSpaceDE w:val="0"/>
        <w:autoSpaceDN w:val="0"/>
        <w:adjustRightInd w:val="0"/>
        <w:spacing w:after="0" w:line="240" w:lineRule="auto"/>
        <w:ind w:left="284" w:hanging="284"/>
        <w:jc w:val="both"/>
        <w:rPr>
          <w:rFonts w:ascii="Times New Roman" w:hAnsi="Times New Roman" w:cs="Times New Roman"/>
          <w:sz w:val="24"/>
          <w:szCs w:val="24"/>
        </w:rPr>
      </w:pPr>
      <w:r w:rsidRPr="00182BE9">
        <w:rPr>
          <w:rFonts w:ascii="Times New Roman" w:hAnsi="Times New Roman" w:cs="Times New Roman"/>
          <w:sz w:val="24"/>
          <w:szCs w:val="24"/>
        </w:rPr>
        <w:t>Wykonawca przystępujący do przetargu jest zobowiązany wnieść wadium</w:t>
      </w:r>
      <w:r w:rsidR="009D6AE4" w:rsidRPr="00182BE9">
        <w:rPr>
          <w:rFonts w:ascii="Times New Roman" w:hAnsi="Times New Roman" w:cs="Times New Roman"/>
          <w:sz w:val="24"/>
          <w:szCs w:val="24"/>
        </w:rPr>
        <w:t xml:space="preserve"> </w:t>
      </w:r>
      <w:r w:rsidRPr="00182BE9">
        <w:rPr>
          <w:rFonts w:ascii="Times New Roman" w:hAnsi="Times New Roman" w:cs="Times New Roman"/>
          <w:sz w:val="24"/>
          <w:szCs w:val="24"/>
        </w:rPr>
        <w:t xml:space="preserve">w wysokości </w:t>
      </w:r>
      <w:r w:rsidR="00A54F5E">
        <w:rPr>
          <w:rFonts w:ascii="Times New Roman" w:hAnsi="Times New Roman" w:cs="Times New Roman"/>
          <w:sz w:val="24"/>
          <w:szCs w:val="24"/>
        </w:rPr>
        <w:t xml:space="preserve"> </w:t>
      </w:r>
      <w:r w:rsidR="004F59A9">
        <w:rPr>
          <w:rFonts w:ascii="Times New Roman" w:hAnsi="Times New Roman" w:cs="Times New Roman"/>
          <w:sz w:val="24"/>
          <w:szCs w:val="24"/>
        </w:rPr>
        <w:t xml:space="preserve">            </w:t>
      </w:r>
      <w:r w:rsidR="004F59A9" w:rsidRPr="00AA091D">
        <w:rPr>
          <w:rFonts w:ascii="Times New Roman" w:hAnsi="Times New Roman" w:cs="Times New Roman"/>
          <w:b/>
          <w:sz w:val="24"/>
          <w:szCs w:val="24"/>
        </w:rPr>
        <w:t>15.</w:t>
      </w:r>
      <w:r w:rsidRPr="00AA091D">
        <w:rPr>
          <w:rFonts w:ascii="Times New Roman" w:hAnsi="Times New Roman" w:cs="Times New Roman"/>
          <w:b/>
          <w:bCs/>
          <w:sz w:val="24"/>
          <w:szCs w:val="24"/>
        </w:rPr>
        <w:t xml:space="preserve">000,00 zł </w:t>
      </w:r>
      <w:r w:rsidRPr="00AA091D">
        <w:rPr>
          <w:rFonts w:ascii="Times New Roman" w:hAnsi="Times New Roman" w:cs="Times New Roman"/>
          <w:sz w:val="24"/>
          <w:szCs w:val="24"/>
        </w:rPr>
        <w:t>(słownie:</w:t>
      </w:r>
      <w:r w:rsidR="00F2201E" w:rsidRPr="00AA091D">
        <w:rPr>
          <w:rFonts w:ascii="Times New Roman" w:hAnsi="Times New Roman" w:cs="Times New Roman"/>
          <w:sz w:val="24"/>
          <w:szCs w:val="24"/>
        </w:rPr>
        <w:t xml:space="preserve"> </w:t>
      </w:r>
      <w:r w:rsidR="004F59A9" w:rsidRPr="00AA091D">
        <w:rPr>
          <w:rFonts w:ascii="Times New Roman" w:hAnsi="Times New Roman" w:cs="Times New Roman"/>
          <w:sz w:val="24"/>
          <w:szCs w:val="24"/>
        </w:rPr>
        <w:t>piętnaście</w:t>
      </w:r>
      <w:r w:rsidR="007D2250" w:rsidRPr="00AA091D">
        <w:rPr>
          <w:rFonts w:ascii="Times New Roman" w:hAnsi="Times New Roman" w:cs="Times New Roman"/>
          <w:sz w:val="24"/>
          <w:szCs w:val="24"/>
        </w:rPr>
        <w:t xml:space="preserve"> </w:t>
      </w:r>
      <w:r w:rsidRPr="00AA091D">
        <w:rPr>
          <w:rFonts w:ascii="Times New Roman" w:hAnsi="Times New Roman" w:cs="Times New Roman"/>
          <w:sz w:val="24"/>
          <w:szCs w:val="24"/>
        </w:rPr>
        <w:t>tysięcy złotych</w:t>
      </w:r>
      <w:r w:rsidRPr="00182BE9">
        <w:rPr>
          <w:rFonts w:ascii="Times New Roman" w:hAnsi="Times New Roman" w:cs="Times New Roman"/>
          <w:sz w:val="24"/>
          <w:szCs w:val="24"/>
        </w:rPr>
        <w:t xml:space="preserve"> 00/100).</w:t>
      </w:r>
    </w:p>
    <w:p w:rsidR="00970FA2" w:rsidRPr="00182BE9" w:rsidRDefault="00970FA2" w:rsidP="00B21AA4">
      <w:pPr>
        <w:pStyle w:val="Akapitzlist"/>
        <w:numPr>
          <w:ilvl w:val="1"/>
          <w:numId w:val="53"/>
        </w:numPr>
        <w:autoSpaceDE w:val="0"/>
        <w:autoSpaceDN w:val="0"/>
        <w:adjustRightInd w:val="0"/>
        <w:spacing w:after="0" w:line="240" w:lineRule="auto"/>
        <w:ind w:left="284" w:hanging="284"/>
        <w:jc w:val="both"/>
        <w:rPr>
          <w:rFonts w:ascii="Times New Roman" w:hAnsi="Times New Roman" w:cs="Times New Roman"/>
          <w:sz w:val="24"/>
          <w:szCs w:val="24"/>
        </w:rPr>
      </w:pPr>
      <w:r w:rsidRPr="00182BE9">
        <w:rPr>
          <w:rFonts w:ascii="Times New Roman" w:hAnsi="Times New Roman" w:cs="Times New Roman"/>
          <w:sz w:val="24"/>
          <w:szCs w:val="24"/>
        </w:rPr>
        <w:t>Wadium może być wniesione w jednej lub kilku następujących formach:</w:t>
      </w:r>
    </w:p>
    <w:p w:rsidR="00970FA2" w:rsidRPr="00182BE9" w:rsidRDefault="00970FA2" w:rsidP="00A54F5E">
      <w:pPr>
        <w:pStyle w:val="Akapitzlist"/>
        <w:tabs>
          <w:tab w:val="left" w:pos="851"/>
        </w:tabs>
        <w:autoSpaceDE w:val="0"/>
        <w:autoSpaceDN w:val="0"/>
        <w:adjustRightInd w:val="0"/>
        <w:spacing w:after="0" w:line="240" w:lineRule="auto"/>
        <w:ind w:left="567" w:hanging="283"/>
        <w:jc w:val="both"/>
        <w:rPr>
          <w:rFonts w:ascii="Times New Roman" w:hAnsi="Times New Roman" w:cs="Times New Roman"/>
          <w:sz w:val="24"/>
          <w:szCs w:val="24"/>
        </w:rPr>
      </w:pPr>
      <w:r w:rsidRPr="00182BE9">
        <w:rPr>
          <w:rFonts w:ascii="Times New Roman" w:hAnsi="Times New Roman" w:cs="Times New Roman"/>
          <w:sz w:val="24"/>
          <w:szCs w:val="24"/>
        </w:rPr>
        <w:t>a) pieniądzu;</w:t>
      </w:r>
    </w:p>
    <w:p w:rsidR="00970FA2" w:rsidRPr="00182BE9" w:rsidRDefault="00970FA2" w:rsidP="00A54F5E">
      <w:pPr>
        <w:pStyle w:val="Akapitzlist"/>
        <w:tabs>
          <w:tab w:val="left" w:pos="851"/>
        </w:tabs>
        <w:autoSpaceDE w:val="0"/>
        <w:autoSpaceDN w:val="0"/>
        <w:adjustRightInd w:val="0"/>
        <w:spacing w:after="0" w:line="240" w:lineRule="auto"/>
        <w:ind w:left="567" w:hanging="283"/>
        <w:jc w:val="both"/>
        <w:rPr>
          <w:rFonts w:ascii="Times New Roman" w:hAnsi="Times New Roman" w:cs="Times New Roman"/>
          <w:sz w:val="24"/>
          <w:szCs w:val="24"/>
        </w:rPr>
      </w:pPr>
      <w:r w:rsidRPr="00182BE9">
        <w:rPr>
          <w:rFonts w:ascii="Times New Roman" w:hAnsi="Times New Roman" w:cs="Times New Roman"/>
          <w:sz w:val="24"/>
          <w:szCs w:val="24"/>
        </w:rPr>
        <w:t>b) poręczeniach bankowych lub poręczeniach spółdzielczej kasy oszczędnościowo-kredytowej, z tym, że poręczenie kasy jest zawsze poręczeniem pieniężnym;</w:t>
      </w:r>
    </w:p>
    <w:p w:rsidR="00970FA2" w:rsidRPr="00182BE9" w:rsidRDefault="00970FA2" w:rsidP="00A54F5E">
      <w:pPr>
        <w:pStyle w:val="Akapitzlist"/>
        <w:tabs>
          <w:tab w:val="left" w:pos="709"/>
        </w:tabs>
        <w:autoSpaceDE w:val="0"/>
        <w:autoSpaceDN w:val="0"/>
        <w:adjustRightInd w:val="0"/>
        <w:spacing w:after="0" w:line="240" w:lineRule="auto"/>
        <w:ind w:left="567" w:hanging="283"/>
        <w:jc w:val="both"/>
        <w:rPr>
          <w:rFonts w:ascii="Times New Roman" w:hAnsi="Times New Roman" w:cs="Times New Roman"/>
          <w:sz w:val="24"/>
          <w:szCs w:val="24"/>
        </w:rPr>
      </w:pPr>
      <w:r w:rsidRPr="00182BE9">
        <w:rPr>
          <w:rFonts w:ascii="Times New Roman" w:hAnsi="Times New Roman" w:cs="Times New Roman"/>
          <w:sz w:val="24"/>
          <w:szCs w:val="24"/>
        </w:rPr>
        <w:t>c) gwarancjach bankowych;</w:t>
      </w:r>
    </w:p>
    <w:p w:rsidR="00970FA2" w:rsidRPr="00182BE9" w:rsidRDefault="00970FA2" w:rsidP="00A54F5E">
      <w:pPr>
        <w:pStyle w:val="Akapitzlist"/>
        <w:tabs>
          <w:tab w:val="left" w:pos="709"/>
        </w:tabs>
        <w:autoSpaceDE w:val="0"/>
        <w:autoSpaceDN w:val="0"/>
        <w:adjustRightInd w:val="0"/>
        <w:spacing w:after="0" w:line="240" w:lineRule="auto"/>
        <w:ind w:left="567" w:hanging="283"/>
        <w:jc w:val="both"/>
        <w:rPr>
          <w:rFonts w:ascii="Times New Roman" w:hAnsi="Times New Roman" w:cs="Times New Roman"/>
          <w:sz w:val="24"/>
          <w:szCs w:val="24"/>
        </w:rPr>
      </w:pPr>
      <w:r w:rsidRPr="00182BE9">
        <w:rPr>
          <w:rFonts w:ascii="Times New Roman" w:hAnsi="Times New Roman" w:cs="Times New Roman"/>
          <w:sz w:val="24"/>
          <w:szCs w:val="24"/>
        </w:rPr>
        <w:t>d) gwarancjach ubezpieczeniowych;</w:t>
      </w:r>
    </w:p>
    <w:p w:rsidR="00970FA2" w:rsidRPr="00182BE9" w:rsidRDefault="00970FA2" w:rsidP="00A54F5E">
      <w:pPr>
        <w:pStyle w:val="Akapitzlist"/>
        <w:tabs>
          <w:tab w:val="left" w:pos="709"/>
        </w:tabs>
        <w:autoSpaceDE w:val="0"/>
        <w:autoSpaceDN w:val="0"/>
        <w:adjustRightInd w:val="0"/>
        <w:spacing w:after="0" w:line="240" w:lineRule="auto"/>
        <w:ind w:left="567" w:hanging="283"/>
        <w:jc w:val="both"/>
        <w:rPr>
          <w:rFonts w:ascii="Times New Roman" w:hAnsi="Times New Roman" w:cs="Times New Roman"/>
          <w:sz w:val="24"/>
          <w:szCs w:val="24"/>
        </w:rPr>
      </w:pPr>
      <w:r w:rsidRPr="00182BE9">
        <w:rPr>
          <w:rFonts w:ascii="Times New Roman" w:hAnsi="Times New Roman" w:cs="Times New Roman"/>
          <w:sz w:val="24"/>
          <w:szCs w:val="24"/>
        </w:rPr>
        <w:t>e) poręczeniach udzielanych przez podmioty, o których mowa w art. 6b ust. 5 pkt. 2 ustawy z dnia 9 listopada 2000 r. o utworzeniu Polskiej Agencji Rozwoju P</w:t>
      </w:r>
      <w:r w:rsidR="000A6CC7" w:rsidRPr="00182BE9">
        <w:rPr>
          <w:rFonts w:ascii="Times New Roman" w:hAnsi="Times New Roman" w:cs="Times New Roman"/>
          <w:sz w:val="24"/>
          <w:szCs w:val="24"/>
        </w:rPr>
        <w:t>rzedsiębiorczości (Dz. U. z 20</w:t>
      </w:r>
      <w:r w:rsidR="00A54F5E">
        <w:rPr>
          <w:rFonts w:ascii="Times New Roman" w:hAnsi="Times New Roman" w:cs="Times New Roman"/>
          <w:sz w:val="24"/>
          <w:szCs w:val="24"/>
        </w:rPr>
        <w:t>18</w:t>
      </w:r>
      <w:r w:rsidR="000A6CC7" w:rsidRPr="00182BE9">
        <w:rPr>
          <w:rFonts w:ascii="Times New Roman" w:hAnsi="Times New Roman" w:cs="Times New Roman"/>
          <w:sz w:val="24"/>
          <w:szCs w:val="24"/>
        </w:rPr>
        <w:t xml:space="preserve"> r. poz. </w:t>
      </w:r>
      <w:r w:rsidR="00A54F5E">
        <w:rPr>
          <w:rFonts w:ascii="Times New Roman" w:hAnsi="Times New Roman" w:cs="Times New Roman"/>
          <w:sz w:val="24"/>
          <w:szCs w:val="24"/>
        </w:rPr>
        <w:t>110</w:t>
      </w:r>
      <w:r w:rsidRPr="00182BE9">
        <w:rPr>
          <w:rFonts w:ascii="Times New Roman" w:hAnsi="Times New Roman" w:cs="Times New Roman"/>
          <w:sz w:val="24"/>
          <w:szCs w:val="24"/>
        </w:rPr>
        <w:t>).</w:t>
      </w:r>
    </w:p>
    <w:p w:rsidR="00970FA2" w:rsidRDefault="00970FA2" w:rsidP="00B21AA4">
      <w:pPr>
        <w:pStyle w:val="Akapitzlist"/>
        <w:numPr>
          <w:ilvl w:val="1"/>
          <w:numId w:val="53"/>
        </w:numPr>
        <w:autoSpaceDE w:val="0"/>
        <w:autoSpaceDN w:val="0"/>
        <w:adjustRightInd w:val="0"/>
        <w:spacing w:after="0" w:line="240" w:lineRule="auto"/>
        <w:ind w:left="284" w:hanging="284"/>
        <w:jc w:val="both"/>
        <w:rPr>
          <w:rFonts w:ascii="Times New Roman" w:hAnsi="Times New Roman" w:cs="Times New Roman"/>
          <w:sz w:val="24"/>
          <w:szCs w:val="24"/>
        </w:rPr>
      </w:pPr>
      <w:r w:rsidRPr="00182BE9">
        <w:rPr>
          <w:rFonts w:ascii="Times New Roman" w:hAnsi="Times New Roman" w:cs="Times New Roman"/>
          <w:sz w:val="24"/>
          <w:szCs w:val="24"/>
        </w:rPr>
        <w:t xml:space="preserve">Wadium w formie pieniężnej należy wnieść przelewem na rachunek bankowy Zamawiającego: </w:t>
      </w:r>
      <w:r w:rsidR="006A2B1D" w:rsidRPr="006A2B1D">
        <w:rPr>
          <w:rFonts w:ascii="Times New Roman" w:eastAsia="Times New Roman" w:hAnsi="Times New Roman" w:cs="Times New Roman"/>
          <w:b/>
          <w:spacing w:val="-10"/>
          <w:sz w:val="24"/>
          <w:szCs w:val="24"/>
        </w:rPr>
        <w:t>10 9317 0002 0000 3183 2000 0030</w:t>
      </w:r>
      <w:r w:rsidR="006A2B1D">
        <w:rPr>
          <w:rFonts w:ascii="Arial Narrow" w:eastAsia="Times New Roman" w:hAnsi="Arial Narrow"/>
          <w:b/>
          <w:spacing w:val="-10"/>
          <w:sz w:val="21"/>
          <w:szCs w:val="21"/>
        </w:rPr>
        <w:t xml:space="preserve"> </w:t>
      </w:r>
      <w:r w:rsidR="00B50BDC" w:rsidRPr="00182BE9">
        <w:rPr>
          <w:rFonts w:ascii="Times New Roman" w:hAnsi="Times New Roman" w:cs="Times New Roman"/>
          <w:sz w:val="24"/>
          <w:szCs w:val="24"/>
        </w:rPr>
        <w:t xml:space="preserve">z dopiskiem: </w:t>
      </w:r>
      <w:r w:rsidR="00272B97" w:rsidRPr="00F2201E">
        <w:rPr>
          <w:rFonts w:ascii="Times New Roman" w:hAnsi="Times New Roman" w:cs="Times New Roman"/>
          <w:b/>
          <w:sz w:val="24"/>
          <w:szCs w:val="24"/>
        </w:rPr>
        <w:t>„</w:t>
      </w:r>
      <w:r w:rsidR="006A2B1D" w:rsidRPr="00F2201E">
        <w:rPr>
          <w:rFonts w:ascii="Times New Roman" w:hAnsi="Times New Roman" w:cs="Times New Roman"/>
          <w:b/>
          <w:sz w:val="24"/>
          <w:szCs w:val="24"/>
        </w:rPr>
        <w:t>O</w:t>
      </w:r>
      <w:r w:rsidR="006A2B1D">
        <w:rPr>
          <w:rFonts w:ascii="Times New Roman" w:hAnsi="Times New Roman" w:cs="Times New Roman"/>
          <w:b/>
          <w:sz w:val="24"/>
          <w:szCs w:val="24"/>
        </w:rPr>
        <w:t xml:space="preserve">dbieranie </w:t>
      </w:r>
      <w:r w:rsidR="000A6CC7" w:rsidRPr="00182BE9">
        <w:rPr>
          <w:rFonts w:ascii="Times New Roman" w:hAnsi="Times New Roman" w:cs="Times New Roman"/>
          <w:b/>
          <w:sz w:val="24"/>
          <w:szCs w:val="24"/>
        </w:rPr>
        <w:t xml:space="preserve">odpadów komunalnych </w:t>
      </w:r>
      <w:r w:rsidR="006A2B1D">
        <w:rPr>
          <w:rFonts w:ascii="Times New Roman" w:hAnsi="Times New Roman" w:cs="Times New Roman"/>
          <w:b/>
          <w:sz w:val="24"/>
          <w:szCs w:val="24"/>
        </w:rPr>
        <w:t>od właścicieli</w:t>
      </w:r>
      <w:r w:rsidR="000A6CC7" w:rsidRPr="00182BE9">
        <w:rPr>
          <w:rFonts w:ascii="Times New Roman" w:hAnsi="Times New Roman" w:cs="Times New Roman"/>
          <w:b/>
          <w:sz w:val="24"/>
          <w:szCs w:val="24"/>
        </w:rPr>
        <w:t xml:space="preserve"> nieruc</w:t>
      </w:r>
      <w:r w:rsidR="006A2B1D">
        <w:rPr>
          <w:rFonts w:ascii="Times New Roman" w:hAnsi="Times New Roman" w:cs="Times New Roman"/>
          <w:b/>
          <w:sz w:val="24"/>
          <w:szCs w:val="24"/>
        </w:rPr>
        <w:t>homości na terenie miasta Sławn</w:t>
      </w:r>
      <w:r w:rsidR="000A6CC7" w:rsidRPr="00182BE9">
        <w:rPr>
          <w:rFonts w:ascii="Times New Roman" w:hAnsi="Times New Roman" w:cs="Times New Roman"/>
          <w:b/>
          <w:sz w:val="24"/>
          <w:szCs w:val="24"/>
        </w:rPr>
        <w:t>o</w:t>
      </w:r>
      <w:r w:rsidR="00272B97" w:rsidRPr="00F2201E">
        <w:rPr>
          <w:rFonts w:ascii="Times New Roman" w:hAnsi="Times New Roman" w:cs="Times New Roman"/>
          <w:b/>
          <w:sz w:val="24"/>
          <w:szCs w:val="24"/>
        </w:rPr>
        <w:t>”</w:t>
      </w:r>
      <w:r w:rsidR="00272B97">
        <w:rPr>
          <w:rFonts w:ascii="Times New Roman" w:hAnsi="Times New Roman" w:cs="Times New Roman"/>
          <w:sz w:val="24"/>
          <w:szCs w:val="24"/>
        </w:rPr>
        <w:t>.</w:t>
      </w:r>
      <w:r w:rsidR="00B50BDC" w:rsidRPr="00182BE9">
        <w:rPr>
          <w:rFonts w:ascii="Times New Roman" w:hAnsi="Times New Roman" w:cs="Times New Roman"/>
          <w:sz w:val="24"/>
          <w:szCs w:val="24"/>
        </w:rPr>
        <w:t xml:space="preserve"> </w:t>
      </w:r>
      <w:r w:rsidRPr="00182BE9">
        <w:rPr>
          <w:rFonts w:ascii="Times New Roman" w:hAnsi="Times New Roman" w:cs="Times New Roman"/>
          <w:sz w:val="24"/>
          <w:szCs w:val="24"/>
        </w:rPr>
        <w:t>Do oferty należy dołączyć dokument potwierdzający dokonanie przelewu.</w:t>
      </w:r>
      <w:r w:rsidR="000A6CC7" w:rsidRPr="00182BE9">
        <w:rPr>
          <w:rFonts w:ascii="Times New Roman" w:hAnsi="Times New Roman" w:cs="Times New Roman"/>
          <w:sz w:val="24"/>
          <w:szCs w:val="24"/>
        </w:rPr>
        <w:t xml:space="preserve"> Skuteczne wniesienie wadium </w:t>
      </w:r>
      <w:r w:rsidR="00381C5B">
        <w:rPr>
          <w:rFonts w:ascii="Times New Roman" w:hAnsi="Times New Roman" w:cs="Times New Roman"/>
          <w:sz w:val="24"/>
          <w:szCs w:val="24"/>
        </w:rPr>
        <w:t xml:space="preserve">               </w:t>
      </w:r>
      <w:r w:rsidR="000A6CC7" w:rsidRPr="00182BE9">
        <w:rPr>
          <w:rFonts w:ascii="Times New Roman" w:hAnsi="Times New Roman" w:cs="Times New Roman"/>
          <w:sz w:val="24"/>
          <w:szCs w:val="24"/>
        </w:rPr>
        <w:t>w pieniądzu następuje z chwilą wpływu środków pieniężnych na rachunek ba</w:t>
      </w:r>
      <w:r w:rsidR="006A2B1D">
        <w:rPr>
          <w:rFonts w:ascii="Times New Roman" w:hAnsi="Times New Roman" w:cs="Times New Roman"/>
          <w:sz w:val="24"/>
          <w:szCs w:val="24"/>
        </w:rPr>
        <w:t>nkowy</w:t>
      </w:r>
      <w:r w:rsidR="000A6CC7" w:rsidRPr="00182BE9">
        <w:rPr>
          <w:rFonts w:ascii="Times New Roman" w:hAnsi="Times New Roman" w:cs="Times New Roman"/>
          <w:sz w:val="24"/>
          <w:szCs w:val="24"/>
        </w:rPr>
        <w:t xml:space="preserve"> przed upływem terminu składania ofert.</w:t>
      </w:r>
    </w:p>
    <w:p w:rsidR="006A2B1D" w:rsidRPr="006A2B1D" w:rsidRDefault="006A2B1D" w:rsidP="00B21AA4">
      <w:pPr>
        <w:pStyle w:val="Akapitzlist"/>
        <w:numPr>
          <w:ilvl w:val="1"/>
          <w:numId w:val="53"/>
        </w:numPr>
        <w:autoSpaceDE w:val="0"/>
        <w:autoSpaceDN w:val="0"/>
        <w:adjustRightInd w:val="0"/>
        <w:spacing w:after="0" w:line="240" w:lineRule="auto"/>
        <w:ind w:left="284" w:hanging="284"/>
        <w:jc w:val="both"/>
        <w:rPr>
          <w:rFonts w:ascii="Times New Roman" w:hAnsi="Times New Roman" w:cs="Times New Roman"/>
          <w:sz w:val="24"/>
          <w:szCs w:val="24"/>
        </w:rPr>
      </w:pPr>
      <w:r w:rsidRPr="006A2B1D">
        <w:rPr>
          <w:rFonts w:ascii="Times New Roman" w:eastAsia="Times New Roman" w:hAnsi="Times New Roman" w:cs="Times New Roman"/>
          <w:bCs/>
          <w:color w:val="000000"/>
          <w:sz w:val="24"/>
          <w:szCs w:val="24"/>
        </w:rPr>
        <w:t xml:space="preserve">Oryginał wniesienia wadium w innej formie niż pieniężnej, </w:t>
      </w:r>
      <w:r w:rsidRPr="006A2B1D">
        <w:rPr>
          <w:rFonts w:ascii="Times New Roman" w:eastAsia="Times New Roman" w:hAnsi="Times New Roman" w:cs="Times New Roman"/>
          <w:color w:val="000000"/>
          <w:sz w:val="24"/>
          <w:szCs w:val="24"/>
        </w:rPr>
        <w:t>odrębnie na każdą część zamówienia,</w:t>
      </w:r>
      <w:r w:rsidRPr="006A2B1D">
        <w:rPr>
          <w:rFonts w:ascii="Times New Roman" w:eastAsia="Times New Roman" w:hAnsi="Times New Roman" w:cs="Times New Roman"/>
          <w:bCs/>
          <w:color w:val="000000"/>
          <w:sz w:val="24"/>
          <w:szCs w:val="24"/>
        </w:rPr>
        <w:t xml:space="preserve"> należy</w:t>
      </w:r>
      <w:r w:rsidRPr="006A2B1D">
        <w:rPr>
          <w:rFonts w:ascii="Times New Roman" w:eastAsia="Times New Roman" w:hAnsi="Times New Roman" w:cs="Times New Roman"/>
          <w:bCs/>
          <w:sz w:val="24"/>
          <w:szCs w:val="24"/>
        </w:rPr>
        <w:t xml:space="preserve"> </w:t>
      </w:r>
      <w:r w:rsidRPr="006A2B1D">
        <w:rPr>
          <w:rFonts w:ascii="Times New Roman" w:eastAsia="Times New Roman" w:hAnsi="Times New Roman" w:cs="Times New Roman"/>
          <w:bCs/>
          <w:color w:val="000000"/>
          <w:sz w:val="24"/>
          <w:szCs w:val="24"/>
          <w:shd w:val="clear" w:color="auto" w:fill="FFFFFF"/>
        </w:rPr>
        <w:t>dołączyć do oferty w osobnej kopercie</w:t>
      </w:r>
      <w:r w:rsidRPr="006A2B1D">
        <w:rPr>
          <w:rFonts w:ascii="Times New Roman" w:eastAsia="Times New Roman" w:hAnsi="Times New Roman" w:cs="Times New Roman"/>
          <w:bCs/>
          <w:color w:val="000000"/>
          <w:sz w:val="24"/>
          <w:szCs w:val="24"/>
        </w:rPr>
        <w:t>, a kopię</w:t>
      </w:r>
      <w:r w:rsidRPr="006A2B1D">
        <w:rPr>
          <w:rFonts w:ascii="Times New Roman" w:eastAsia="Times New Roman" w:hAnsi="Times New Roman" w:cs="Times New Roman"/>
          <w:bCs/>
          <w:color w:val="000000"/>
          <w:sz w:val="24"/>
          <w:szCs w:val="24"/>
          <w:shd w:val="clear" w:color="auto" w:fill="FFFFFF"/>
        </w:rPr>
        <w:t xml:space="preserve"> wpiąć do oferty.</w:t>
      </w:r>
    </w:p>
    <w:p w:rsidR="006A2B1D" w:rsidRPr="006A2B1D" w:rsidRDefault="006A2B1D" w:rsidP="00B21AA4">
      <w:pPr>
        <w:pStyle w:val="Akapitzlist"/>
        <w:numPr>
          <w:ilvl w:val="1"/>
          <w:numId w:val="53"/>
        </w:numPr>
        <w:autoSpaceDE w:val="0"/>
        <w:autoSpaceDN w:val="0"/>
        <w:adjustRightInd w:val="0"/>
        <w:spacing w:after="0" w:line="240" w:lineRule="auto"/>
        <w:ind w:left="284" w:hanging="284"/>
        <w:jc w:val="both"/>
        <w:rPr>
          <w:rFonts w:ascii="Times New Roman" w:hAnsi="Times New Roman" w:cs="Times New Roman"/>
          <w:sz w:val="24"/>
          <w:szCs w:val="24"/>
        </w:rPr>
      </w:pPr>
      <w:r w:rsidRPr="006A2B1D">
        <w:rPr>
          <w:rFonts w:ascii="Times New Roman" w:eastAsia="Times New Roman" w:hAnsi="Times New Roman" w:cs="Times New Roman"/>
          <w:color w:val="000000"/>
          <w:sz w:val="24"/>
          <w:szCs w:val="24"/>
        </w:rPr>
        <w:t xml:space="preserve">Wadium wnoszone w formie gwarancji winno zawierać w swej treści nieodwołalne i bezwarunkowe zobowiązanie się do zapłaty kwoty </w:t>
      </w:r>
      <w:r w:rsidRPr="006A2B1D">
        <w:rPr>
          <w:rFonts w:ascii="Times New Roman" w:eastAsia="Times New Roman" w:hAnsi="Times New Roman" w:cs="Times New Roman"/>
          <w:sz w:val="24"/>
          <w:szCs w:val="24"/>
        </w:rPr>
        <w:t>wadium na pierwsze żądanie, bez konieczności dołączania jakichkolwiek dokumentów na wypadek</w:t>
      </w:r>
      <w:r w:rsidRPr="006A2B1D">
        <w:rPr>
          <w:rFonts w:ascii="Times New Roman" w:eastAsia="Times New Roman" w:hAnsi="Times New Roman" w:cs="Times New Roman"/>
          <w:color w:val="000000"/>
          <w:sz w:val="24"/>
          <w:szCs w:val="24"/>
        </w:rPr>
        <w:t xml:space="preserve"> gdyby Wykonawca:</w:t>
      </w:r>
    </w:p>
    <w:p w:rsidR="006A2B1D" w:rsidRPr="006A2B1D" w:rsidRDefault="006A2B1D" w:rsidP="00644DDF">
      <w:pPr>
        <w:widowControl w:val="0"/>
        <w:numPr>
          <w:ilvl w:val="0"/>
          <w:numId w:val="38"/>
        </w:numPr>
        <w:spacing w:after="0" w:line="280" w:lineRule="atLeast"/>
        <w:ind w:left="567" w:hanging="283"/>
        <w:jc w:val="both"/>
        <w:rPr>
          <w:rFonts w:ascii="Times New Roman" w:eastAsia="Times New Roman" w:hAnsi="Times New Roman" w:cs="Times New Roman"/>
          <w:color w:val="000000"/>
          <w:sz w:val="24"/>
          <w:szCs w:val="24"/>
          <w:lang w:eastAsia="pl-PL"/>
        </w:rPr>
      </w:pPr>
      <w:r w:rsidRPr="006A2B1D">
        <w:rPr>
          <w:rFonts w:ascii="Times New Roman" w:eastAsia="Times New Roman" w:hAnsi="Times New Roman" w:cs="Times New Roman"/>
          <w:color w:val="000000"/>
          <w:sz w:val="24"/>
          <w:szCs w:val="24"/>
          <w:lang w:eastAsia="pl-PL"/>
        </w:rPr>
        <w:t xml:space="preserve">W odpowiedzi na wezwanie, o którym mowa w art. 26 ust. 3 i 3a ustawy </w:t>
      </w:r>
      <w:proofErr w:type="spellStart"/>
      <w:r w:rsidRPr="006A2B1D">
        <w:rPr>
          <w:rFonts w:ascii="Times New Roman" w:eastAsia="Times New Roman" w:hAnsi="Times New Roman" w:cs="Times New Roman"/>
          <w:color w:val="000000"/>
          <w:sz w:val="24"/>
          <w:szCs w:val="24"/>
          <w:lang w:eastAsia="pl-PL"/>
        </w:rPr>
        <w:t>Pzp</w:t>
      </w:r>
      <w:proofErr w:type="spellEnd"/>
      <w:r w:rsidRPr="006A2B1D">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                 </w:t>
      </w:r>
      <w:r w:rsidRPr="006A2B1D">
        <w:rPr>
          <w:rFonts w:ascii="Times New Roman" w:eastAsia="Times New Roman" w:hAnsi="Times New Roman" w:cs="Times New Roman"/>
          <w:color w:val="000000"/>
          <w:sz w:val="24"/>
          <w:szCs w:val="24"/>
          <w:lang w:eastAsia="pl-PL"/>
        </w:rPr>
        <w:t xml:space="preserve">z przyczyn leżących po jego stronie, nie złożył dokumentów lub oświadczeń, potwierdzających okoliczności o których mowa w art. 25 ust. 1 ustawy </w:t>
      </w:r>
      <w:proofErr w:type="spellStart"/>
      <w:r w:rsidRPr="006A2B1D">
        <w:rPr>
          <w:rFonts w:ascii="Times New Roman" w:eastAsia="Times New Roman" w:hAnsi="Times New Roman" w:cs="Times New Roman"/>
          <w:color w:val="000000"/>
          <w:sz w:val="24"/>
          <w:szCs w:val="24"/>
          <w:lang w:eastAsia="pl-PL"/>
        </w:rPr>
        <w:t>Pzp</w:t>
      </w:r>
      <w:proofErr w:type="spellEnd"/>
      <w:r w:rsidRPr="006A2B1D">
        <w:rPr>
          <w:rFonts w:ascii="Times New Roman" w:eastAsia="Times New Roman" w:hAnsi="Times New Roman" w:cs="Times New Roman"/>
          <w:color w:val="000000"/>
          <w:sz w:val="24"/>
          <w:szCs w:val="24"/>
          <w:lang w:eastAsia="pl-PL"/>
        </w:rPr>
        <w:t xml:space="preserve">, oświadczenia o który mowa w art. 25a ust. 1 ustawy </w:t>
      </w:r>
      <w:proofErr w:type="spellStart"/>
      <w:r w:rsidRPr="006A2B1D">
        <w:rPr>
          <w:rFonts w:ascii="Times New Roman" w:eastAsia="Times New Roman" w:hAnsi="Times New Roman" w:cs="Times New Roman"/>
          <w:color w:val="000000"/>
          <w:sz w:val="24"/>
          <w:szCs w:val="24"/>
          <w:lang w:eastAsia="pl-PL"/>
        </w:rPr>
        <w:t>Pzp</w:t>
      </w:r>
      <w:proofErr w:type="spellEnd"/>
      <w:r w:rsidRPr="006A2B1D">
        <w:rPr>
          <w:rFonts w:ascii="Times New Roman" w:eastAsia="Times New Roman" w:hAnsi="Times New Roman" w:cs="Times New Roman"/>
          <w:color w:val="000000"/>
          <w:sz w:val="24"/>
          <w:szCs w:val="24"/>
          <w:lang w:eastAsia="pl-PL"/>
        </w:rPr>
        <w:t>, pełnomocnictw lub nie wyraził zgody na poprawienie omyłki, o której mowa w art. 87 ust.</w:t>
      </w:r>
      <w:r w:rsidR="004F1035">
        <w:rPr>
          <w:rFonts w:ascii="Times New Roman" w:eastAsia="Times New Roman" w:hAnsi="Times New Roman" w:cs="Times New Roman"/>
          <w:color w:val="000000"/>
          <w:sz w:val="24"/>
          <w:szCs w:val="24"/>
          <w:lang w:eastAsia="pl-PL"/>
        </w:rPr>
        <w:t xml:space="preserve"> </w:t>
      </w:r>
      <w:r w:rsidRPr="006A2B1D">
        <w:rPr>
          <w:rFonts w:ascii="Times New Roman" w:eastAsia="Times New Roman" w:hAnsi="Times New Roman" w:cs="Times New Roman"/>
          <w:color w:val="000000"/>
          <w:sz w:val="24"/>
          <w:szCs w:val="24"/>
          <w:lang w:eastAsia="pl-PL"/>
        </w:rPr>
        <w:t xml:space="preserve">2 pkt 3 ustawy </w:t>
      </w:r>
      <w:proofErr w:type="spellStart"/>
      <w:r w:rsidRPr="006A2B1D">
        <w:rPr>
          <w:rFonts w:ascii="Times New Roman" w:eastAsia="Times New Roman" w:hAnsi="Times New Roman" w:cs="Times New Roman"/>
          <w:color w:val="000000"/>
          <w:sz w:val="24"/>
          <w:szCs w:val="24"/>
          <w:lang w:eastAsia="pl-PL"/>
        </w:rPr>
        <w:t>Pzp</w:t>
      </w:r>
      <w:proofErr w:type="spellEnd"/>
      <w:r w:rsidRPr="006A2B1D">
        <w:rPr>
          <w:rFonts w:ascii="Times New Roman" w:eastAsia="Times New Roman" w:hAnsi="Times New Roman" w:cs="Times New Roman"/>
          <w:color w:val="000000"/>
          <w:sz w:val="24"/>
          <w:szCs w:val="24"/>
          <w:lang w:eastAsia="pl-PL"/>
        </w:rPr>
        <w:t>, co spowodowało brak możliwości wybrania oferty złożonej przez Wykonawcę jako najkorzystniejszej,</w:t>
      </w:r>
    </w:p>
    <w:p w:rsidR="006A2B1D" w:rsidRDefault="006A2B1D" w:rsidP="00644DDF">
      <w:pPr>
        <w:widowControl w:val="0"/>
        <w:numPr>
          <w:ilvl w:val="0"/>
          <w:numId w:val="38"/>
        </w:numPr>
        <w:spacing w:after="0" w:line="280" w:lineRule="atLeast"/>
        <w:ind w:left="709" w:hanging="283"/>
        <w:jc w:val="both"/>
        <w:rPr>
          <w:rFonts w:ascii="Times New Roman" w:eastAsia="Times New Roman" w:hAnsi="Times New Roman" w:cs="Times New Roman"/>
          <w:color w:val="000000"/>
          <w:sz w:val="24"/>
          <w:szCs w:val="24"/>
          <w:lang w:eastAsia="pl-PL"/>
        </w:rPr>
      </w:pPr>
      <w:r w:rsidRPr="006A2B1D">
        <w:rPr>
          <w:rFonts w:ascii="Times New Roman" w:eastAsia="Times New Roman" w:hAnsi="Times New Roman" w:cs="Times New Roman"/>
          <w:color w:val="000000"/>
          <w:sz w:val="24"/>
          <w:szCs w:val="24"/>
          <w:lang w:eastAsia="pl-PL"/>
        </w:rPr>
        <w:t>Odmówił podpisania umowy na warunkach określonych w ofercie,</w:t>
      </w:r>
    </w:p>
    <w:p w:rsidR="006A2B1D" w:rsidRPr="003206F0" w:rsidRDefault="006A2B1D" w:rsidP="00644DDF">
      <w:pPr>
        <w:widowControl w:val="0"/>
        <w:numPr>
          <w:ilvl w:val="0"/>
          <w:numId w:val="38"/>
        </w:numPr>
        <w:spacing w:after="0" w:line="280" w:lineRule="atLeast"/>
        <w:ind w:left="709" w:hanging="283"/>
        <w:jc w:val="both"/>
        <w:rPr>
          <w:rFonts w:ascii="Times New Roman" w:eastAsia="Times New Roman" w:hAnsi="Times New Roman" w:cs="Times New Roman"/>
          <w:color w:val="000000"/>
          <w:sz w:val="24"/>
          <w:szCs w:val="24"/>
          <w:lang w:eastAsia="pl-PL"/>
        </w:rPr>
      </w:pPr>
      <w:r w:rsidRPr="003206F0">
        <w:rPr>
          <w:rFonts w:ascii="Times New Roman" w:eastAsia="Times New Roman" w:hAnsi="Times New Roman" w:cs="Times New Roman"/>
          <w:color w:val="000000"/>
          <w:sz w:val="24"/>
          <w:szCs w:val="24"/>
          <w:lang w:eastAsia="pl-PL"/>
        </w:rPr>
        <w:t>Zawarcie umowy stało się niemożliwe z przyczyn leżących po stronie Wykonawcy.</w:t>
      </w:r>
    </w:p>
    <w:p w:rsidR="008D64DC" w:rsidRDefault="006A2B1D" w:rsidP="00F2201E">
      <w:pPr>
        <w:widowControl w:val="0"/>
        <w:spacing w:after="0" w:line="280" w:lineRule="atLeast"/>
        <w:ind w:left="426"/>
        <w:jc w:val="both"/>
        <w:rPr>
          <w:rFonts w:ascii="Times New Roman" w:eastAsia="Times New Roman" w:hAnsi="Times New Roman" w:cs="Times New Roman"/>
          <w:sz w:val="24"/>
          <w:szCs w:val="24"/>
          <w:lang w:eastAsia="pl-PL"/>
        </w:rPr>
      </w:pPr>
      <w:r w:rsidRPr="006A2B1D">
        <w:rPr>
          <w:rFonts w:ascii="Times New Roman" w:eastAsia="Times New Roman" w:hAnsi="Times New Roman" w:cs="Times New Roman"/>
          <w:sz w:val="24"/>
          <w:szCs w:val="24"/>
          <w:lang w:eastAsia="pl-PL"/>
        </w:rPr>
        <w:t>Przedkładana gwarancja musi wskazywać jakiego postępowania dotyczy, określić wykonawcę, beneficjenta gwarancji oraz gwarant</w:t>
      </w:r>
      <w:r>
        <w:rPr>
          <w:rFonts w:ascii="Times New Roman" w:eastAsia="Times New Roman" w:hAnsi="Times New Roman" w:cs="Times New Roman"/>
          <w:sz w:val="24"/>
          <w:szCs w:val="24"/>
          <w:lang w:eastAsia="pl-PL"/>
        </w:rPr>
        <w:t xml:space="preserve">a, kwotę gwarancji i termin jej </w:t>
      </w:r>
      <w:r w:rsidRPr="006A2B1D">
        <w:rPr>
          <w:rFonts w:ascii="Times New Roman" w:eastAsia="Times New Roman" w:hAnsi="Times New Roman" w:cs="Times New Roman"/>
          <w:sz w:val="24"/>
          <w:szCs w:val="24"/>
          <w:lang w:eastAsia="pl-PL"/>
        </w:rPr>
        <w:t>ważności.</w:t>
      </w:r>
      <w:r>
        <w:rPr>
          <w:rFonts w:ascii="Times New Roman" w:eastAsia="Times New Roman" w:hAnsi="Times New Roman" w:cs="Times New Roman"/>
          <w:sz w:val="24"/>
          <w:szCs w:val="24"/>
          <w:lang w:eastAsia="pl-PL"/>
        </w:rPr>
        <w:t xml:space="preserve"> </w:t>
      </w:r>
      <w:r w:rsidRPr="006A2B1D">
        <w:rPr>
          <w:rFonts w:ascii="Times New Roman" w:eastAsia="Times New Roman" w:hAnsi="Times New Roman" w:cs="Times New Roman"/>
          <w:sz w:val="24"/>
          <w:szCs w:val="24"/>
          <w:lang w:eastAsia="pl-PL"/>
        </w:rPr>
        <w:t xml:space="preserve">W przypadku, gdy oferta zostanie złożona przez podmioty wspólnie ubiegające się </w:t>
      </w:r>
      <w:r w:rsidR="00A86C1F">
        <w:rPr>
          <w:rFonts w:ascii="Times New Roman" w:eastAsia="Times New Roman" w:hAnsi="Times New Roman" w:cs="Times New Roman"/>
          <w:sz w:val="24"/>
          <w:szCs w:val="24"/>
          <w:lang w:eastAsia="pl-PL"/>
        </w:rPr>
        <w:t xml:space="preserve">                    </w:t>
      </w:r>
      <w:r w:rsidRPr="006A2B1D">
        <w:rPr>
          <w:rFonts w:ascii="Times New Roman" w:eastAsia="Times New Roman" w:hAnsi="Times New Roman" w:cs="Times New Roman"/>
          <w:sz w:val="24"/>
          <w:szCs w:val="24"/>
          <w:lang w:eastAsia="pl-PL"/>
        </w:rPr>
        <w:lastRenderedPageBreak/>
        <w:t>o udzielenie zamówienia w treści dokumentu winna znaleźć się informacja identyfikująca podmioty, których dotyczy.</w:t>
      </w:r>
      <w:r>
        <w:rPr>
          <w:rFonts w:ascii="Times New Roman" w:eastAsia="Times New Roman" w:hAnsi="Times New Roman" w:cs="Times New Roman"/>
          <w:sz w:val="24"/>
          <w:szCs w:val="24"/>
          <w:lang w:eastAsia="pl-PL"/>
        </w:rPr>
        <w:t xml:space="preserve"> </w:t>
      </w:r>
      <w:r w:rsidRPr="006A2B1D">
        <w:rPr>
          <w:rFonts w:ascii="Times New Roman" w:eastAsia="Times New Roman" w:hAnsi="Times New Roman" w:cs="Times New Roman"/>
          <w:sz w:val="24"/>
          <w:szCs w:val="24"/>
          <w:lang w:eastAsia="pl-PL"/>
        </w:rPr>
        <w:t xml:space="preserve">Brak którejkolwiek z wymaganych adnotacji w treści dokumentu wadialnego, będzie skutkować odrzuceniem oferty w związku z wykluczeniem Wykonawcy w trybie art. 24 ust. 2 pkt 2 Ustawy </w:t>
      </w:r>
      <w:proofErr w:type="spellStart"/>
      <w:r w:rsidRPr="006A2B1D">
        <w:rPr>
          <w:rFonts w:ascii="Times New Roman" w:eastAsia="Times New Roman" w:hAnsi="Times New Roman" w:cs="Times New Roman"/>
          <w:sz w:val="24"/>
          <w:szCs w:val="24"/>
          <w:lang w:eastAsia="pl-PL"/>
        </w:rPr>
        <w:t>Pzp</w:t>
      </w:r>
      <w:proofErr w:type="spellEnd"/>
      <w:r w:rsidRPr="006A2B1D">
        <w:rPr>
          <w:rFonts w:ascii="Times New Roman" w:eastAsia="Times New Roman" w:hAnsi="Times New Roman" w:cs="Times New Roman"/>
          <w:sz w:val="24"/>
          <w:szCs w:val="24"/>
          <w:lang w:eastAsia="pl-PL"/>
        </w:rPr>
        <w:t xml:space="preserve">. </w:t>
      </w:r>
    </w:p>
    <w:p w:rsidR="006A2B1D" w:rsidRPr="008D64DC" w:rsidRDefault="006A2B1D" w:rsidP="00B21AA4">
      <w:pPr>
        <w:pStyle w:val="Akapitzlist"/>
        <w:widowControl w:val="0"/>
        <w:numPr>
          <w:ilvl w:val="1"/>
          <w:numId w:val="53"/>
        </w:numPr>
        <w:spacing w:line="280" w:lineRule="atLeast"/>
        <w:jc w:val="both"/>
        <w:rPr>
          <w:rFonts w:ascii="Times New Roman" w:eastAsia="Times New Roman" w:hAnsi="Times New Roman" w:cs="Times New Roman"/>
          <w:sz w:val="24"/>
          <w:szCs w:val="24"/>
          <w:lang w:eastAsia="pl-PL"/>
        </w:rPr>
      </w:pPr>
      <w:r w:rsidRPr="008D64DC">
        <w:rPr>
          <w:rFonts w:ascii="Times New Roman" w:eastAsia="Times New Roman" w:hAnsi="Times New Roman" w:cs="Times New Roman"/>
          <w:color w:val="000000"/>
          <w:sz w:val="24"/>
          <w:szCs w:val="24"/>
        </w:rPr>
        <w:t>Wadium musi obejmować cały okres związania ofertą.</w:t>
      </w:r>
    </w:p>
    <w:p w:rsidR="006A2B1D" w:rsidRDefault="006A2B1D" w:rsidP="00B21AA4">
      <w:pPr>
        <w:pStyle w:val="Akapitzlist"/>
        <w:numPr>
          <w:ilvl w:val="1"/>
          <w:numId w:val="53"/>
        </w:numPr>
        <w:autoSpaceDE w:val="0"/>
        <w:autoSpaceDN w:val="0"/>
        <w:adjustRightInd w:val="0"/>
        <w:spacing w:after="0" w:line="280" w:lineRule="atLeast"/>
        <w:jc w:val="both"/>
        <w:rPr>
          <w:rFonts w:ascii="Times New Roman" w:eastAsia="Times New Roman" w:hAnsi="Times New Roman" w:cs="Times New Roman"/>
          <w:color w:val="000000"/>
          <w:sz w:val="24"/>
          <w:szCs w:val="24"/>
          <w:lang w:eastAsia="pl-PL"/>
        </w:rPr>
      </w:pPr>
      <w:r w:rsidRPr="006A2B1D">
        <w:rPr>
          <w:rFonts w:ascii="Times New Roman" w:eastAsia="Times New Roman" w:hAnsi="Times New Roman" w:cs="Times New Roman"/>
          <w:color w:val="000000"/>
          <w:sz w:val="24"/>
          <w:szCs w:val="24"/>
          <w:lang w:eastAsia="pl-PL"/>
        </w:rPr>
        <w:t xml:space="preserve">Zamawiający zwraca wadium wszystkim Wykonawcom niezwłocznie po wyborze oferty najkorzystniejszej lub unieważnieniu postępowania, z wyjątkiem Wykonawcy, którego oferta została wybrana jako najkorzystniejsza. Wykonawcy, którego oferta została wybrana jako najkorzystniejsza, Zamawiający zwraca wadium niezwłocznie po zawarciu umowy </w:t>
      </w:r>
      <w:r w:rsidR="00A86C1F">
        <w:rPr>
          <w:rFonts w:ascii="Times New Roman" w:eastAsia="Times New Roman" w:hAnsi="Times New Roman" w:cs="Times New Roman"/>
          <w:color w:val="000000"/>
          <w:sz w:val="24"/>
          <w:szCs w:val="24"/>
          <w:lang w:eastAsia="pl-PL"/>
        </w:rPr>
        <w:br/>
      </w:r>
      <w:r w:rsidRPr="006A2B1D">
        <w:rPr>
          <w:rFonts w:ascii="Times New Roman" w:eastAsia="Times New Roman" w:hAnsi="Times New Roman" w:cs="Times New Roman"/>
          <w:color w:val="000000"/>
          <w:sz w:val="24"/>
          <w:szCs w:val="24"/>
          <w:lang w:eastAsia="pl-PL"/>
        </w:rPr>
        <w:t>w sprawie zamówienia publicznego.</w:t>
      </w:r>
    </w:p>
    <w:p w:rsidR="006A2B1D" w:rsidRDefault="006A2B1D" w:rsidP="00B21AA4">
      <w:pPr>
        <w:pStyle w:val="Akapitzlist"/>
        <w:numPr>
          <w:ilvl w:val="1"/>
          <w:numId w:val="53"/>
        </w:numPr>
        <w:autoSpaceDE w:val="0"/>
        <w:autoSpaceDN w:val="0"/>
        <w:adjustRightInd w:val="0"/>
        <w:spacing w:after="0" w:line="280" w:lineRule="atLeast"/>
        <w:jc w:val="both"/>
        <w:rPr>
          <w:rFonts w:ascii="Times New Roman" w:eastAsia="Times New Roman" w:hAnsi="Times New Roman" w:cs="Times New Roman"/>
          <w:color w:val="000000"/>
          <w:sz w:val="24"/>
          <w:szCs w:val="24"/>
          <w:lang w:eastAsia="pl-PL"/>
        </w:rPr>
      </w:pPr>
      <w:r w:rsidRPr="006A2B1D">
        <w:rPr>
          <w:rFonts w:ascii="Times New Roman" w:eastAsia="Times New Roman" w:hAnsi="Times New Roman" w:cs="Times New Roman"/>
          <w:color w:val="000000"/>
          <w:sz w:val="24"/>
          <w:szCs w:val="24"/>
          <w:lang w:eastAsia="pl-PL"/>
        </w:rPr>
        <w:t>Zamawiający zwraca niezwłocznie wadium na wniosek Wykonawcy, który wycofał ofertę przed upływem terminu składania ofert.</w:t>
      </w:r>
    </w:p>
    <w:p w:rsidR="006A2B1D" w:rsidRDefault="006A2B1D" w:rsidP="00B21AA4">
      <w:pPr>
        <w:pStyle w:val="Akapitzlist"/>
        <w:numPr>
          <w:ilvl w:val="1"/>
          <w:numId w:val="53"/>
        </w:numPr>
        <w:autoSpaceDE w:val="0"/>
        <w:autoSpaceDN w:val="0"/>
        <w:adjustRightInd w:val="0"/>
        <w:spacing w:after="0" w:line="280" w:lineRule="atLeast"/>
        <w:jc w:val="both"/>
        <w:rPr>
          <w:rFonts w:ascii="Times New Roman" w:eastAsia="Times New Roman" w:hAnsi="Times New Roman" w:cs="Times New Roman"/>
          <w:color w:val="000000"/>
          <w:sz w:val="24"/>
          <w:szCs w:val="24"/>
          <w:lang w:eastAsia="pl-PL"/>
        </w:rPr>
      </w:pPr>
      <w:r w:rsidRPr="006A2B1D">
        <w:rPr>
          <w:rFonts w:ascii="Times New Roman" w:eastAsia="Times New Roman" w:hAnsi="Times New Roman" w:cs="Times New Roman"/>
          <w:color w:val="000000"/>
          <w:sz w:val="24"/>
          <w:szCs w:val="24"/>
          <w:lang w:eastAsia="pl-PL"/>
        </w:rPr>
        <w:t xml:space="preserve">Zamawiający żąda we wskazanym terminie ponownego wniesienia wadium przez Wykonawcę, któremu zwrócono wadium na podstawie art. 46 ust. 1 ustawy </w:t>
      </w:r>
      <w:proofErr w:type="spellStart"/>
      <w:r w:rsidRPr="006A2B1D">
        <w:rPr>
          <w:rFonts w:ascii="Times New Roman" w:eastAsia="Times New Roman" w:hAnsi="Times New Roman" w:cs="Times New Roman"/>
          <w:color w:val="000000"/>
          <w:sz w:val="24"/>
          <w:szCs w:val="24"/>
          <w:lang w:eastAsia="pl-PL"/>
        </w:rPr>
        <w:t>Pzp</w:t>
      </w:r>
      <w:proofErr w:type="spellEnd"/>
      <w:r w:rsidRPr="006A2B1D">
        <w:rPr>
          <w:rFonts w:ascii="Times New Roman" w:eastAsia="Times New Roman" w:hAnsi="Times New Roman" w:cs="Times New Roman"/>
          <w:color w:val="000000"/>
          <w:sz w:val="24"/>
          <w:szCs w:val="24"/>
          <w:lang w:eastAsia="pl-PL"/>
        </w:rPr>
        <w:t xml:space="preserve">, jeżeli </w:t>
      </w:r>
      <w:r>
        <w:rPr>
          <w:rFonts w:ascii="Times New Roman" w:eastAsia="Times New Roman" w:hAnsi="Times New Roman" w:cs="Times New Roman"/>
          <w:color w:val="000000"/>
          <w:sz w:val="24"/>
          <w:szCs w:val="24"/>
          <w:lang w:eastAsia="pl-PL"/>
        </w:rPr>
        <w:t xml:space="preserve">            </w:t>
      </w:r>
      <w:r w:rsidRPr="006A2B1D">
        <w:rPr>
          <w:rFonts w:ascii="Times New Roman" w:eastAsia="Times New Roman" w:hAnsi="Times New Roman" w:cs="Times New Roman"/>
          <w:color w:val="000000"/>
          <w:sz w:val="24"/>
          <w:szCs w:val="24"/>
          <w:lang w:eastAsia="pl-PL"/>
        </w:rPr>
        <w:t>w wyniku rozstrzygnięcia odwołania jego oferta została wybrana jako najkorzystniejsza.</w:t>
      </w:r>
    </w:p>
    <w:p w:rsidR="006A2B1D" w:rsidRDefault="006A2B1D" w:rsidP="00B21AA4">
      <w:pPr>
        <w:pStyle w:val="Akapitzlist"/>
        <w:numPr>
          <w:ilvl w:val="1"/>
          <w:numId w:val="53"/>
        </w:numPr>
        <w:autoSpaceDE w:val="0"/>
        <w:autoSpaceDN w:val="0"/>
        <w:adjustRightInd w:val="0"/>
        <w:spacing w:after="0" w:line="280" w:lineRule="atLeast"/>
        <w:jc w:val="both"/>
        <w:rPr>
          <w:rFonts w:ascii="Times New Roman" w:eastAsia="Times New Roman" w:hAnsi="Times New Roman" w:cs="Times New Roman"/>
          <w:color w:val="000000"/>
          <w:sz w:val="24"/>
          <w:szCs w:val="24"/>
          <w:lang w:eastAsia="pl-PL"/>
        </w:rPr>
      </w:pPr>
      <w:r w:rsidRPr="006A2B1D">
        <w:rPr>
          <w:rFonts w:ascii="Times New Roman" w:eastAsia="Times New Roman" w:hAnsi="Times New Roman" w:cs="Times New Roman"/>
          <w:color w:val="000000"/>
          <w:sz w:val="24"/>
          <w:szCs w:val="24"/>
          <w:lang w:eastAsia="pl-PL"/>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6A2B1D" w:rsidRDefault="006A2B1D" w:rsidP="00B21AA4">
      <w:pPr>
        <w:pStyle w:val="Akapitzlist"/>
        <w:numPr>
          <w:ilvl w:val="1"/>
          <w:numId w:val="53"/>
        </w:numPr>
        <w:autoSpaceDE w:val="0"/>
        <w:autoSpaceDN w:val="0"/>
        <w:adjustRightInd w:val="0"/>
        <w:spacing w:after="0" w:line="280" w:lineRule="atLeast"/>
        <w:jc w:val="both"/>
        <w:rPr>
          <w:rFonts w:ascii="Times New Roman" w:eastAsia="Times New Roman" w:hAnsi="Times New Roman" w:cs="Times New Roman"/>
          <w:color w:val="000000"/>
          <w:sz w:val="24"/>
          <w:szCs w:val="24"/>
          <w:lang w:eastAsia="pl-PL"/>
        </w:rPr>
      </w:pPr>
      <w:r w:rsidRPr="006A2B1D">
        <w:rPr>
          <w:rFonts w:ascii="Times New Roman" w:eastAsia="Times New Roman" w:hAnsi="Times New Roman" w:cs="Times New Roman"/>
          <w:color w:val="000000"/>
          <w:sz w:val="24"/>
          <w:szCs w:val="24"/>
          <w:lang w:eastAsia="pl-PL"/>
        </w:rPr>
        <w:t>Zamawiający zatrzymuje wadium wraz z odsetkami, jeżeli Wykonawca w odpowie</w:t>
      </w:r>
      <w:r>
        <w:rPr>
          <w:rFonts w:ascii="Times New Roman" w:eastAsia="Times New Roman" w:hAnsi="Times New Roman" w:cs="Times New Roman"/>
          <w:color w:val="000000"/>
          <w:sz w:val="24"/>
          <w:szCs w:val="24"/>
          <w:lang w:eastAsia="pl-PL"/>
        </w:rPr>
        <w:t xml:space="preserve">dzi na wezwanie, o którym mowa </w:t>
      </w:r>
      <w:r w:rsidRPr="006A2B1D">
        <w:rPr>
          <w:rFonts w:ascii="Times New Roman" w:eastAsia="Times New Roman" w:hAnsi="Times New Roman" w:cs="Times New Roman"/>
          <w:color w:val="000000"/>
          <w:sz w:val="24"/>
          <w:szCs w:val="24"/>
          <w:lang w:eastAsia="pl-PL"/>
        </w:rPr>
        <w:t xml:space="preserve">w art. 26 ust 3 i 3a ustawy </w:t>
      </w:r>
      <w:proofErr w:type="spellStart"/>
      <w:r w:rsidRPr="006A2B1D">
        <w:rPr>
          <w:rFonts w:ascii="Times New Roman" w:eastAsia="Times New Roman" w:hAnsi="Times New Roman" w:cs="Times New Roman"/>
          <w:color w:val="000000"/>
          <w:sz w:val="24"/>
          <w:szCs w:val="24"/>
          <w:lang w:eastAsia="pl-PL"/>
        </w:rPr>
        <w:t>Pzp</w:t>
      </w:r>
      <w:proofErr w:type="spellEnd"/>
      <w:r w:rsidRPr="006A2B1D">
        <w:rPr>
          <w:rFonts w:ascii="Times New Roman" w:eastAsia="Times New Roman" w:hAnsi="Times New Roman" w:cs="Times New Roman"/>
          <w:color w:val="000000"/>
          <w:sz w:val="24"/>
          <w:szCs w:val="24"/>
          <w:lang w:eastAsia="pl-PL"/>
        </w:rPr>
        <w:t xml:space="preserve">, z przyczyn leżących po jego stronie, nie złożył dokumentów  lub oświadczeń potwierdzających okoliczności, o których mowa w art. 25 ust. 1 ustawy </w:t>
      </w:r>
      <w:proofErr w:type="spellStart"/>
      <w:r w:rsidRPr="006A2B1D">
        <w:rPr>
          <w:rFonts w:ascii="Times New Roman" w:eastAsia="Times New Roman" w:hAnsi="Times New Roman" w:cs="Times New Roman"/>
          <w:color w:val="000000"/>
          <w:sz w:val="24"/>
          <w:szCs w:val="24"/>
          <w:lang w:eastAsia="pl-PL"/>
        </w:rPr>
        <w:t>Pzp</w:t>
      </w:r>
      <w:proofErr w:type="spellEnd"/>
      <w:r w:rsidRPr="006A2B1D">
        <w:rPr>
          <w:rFonts w:ascii="Times New Roman" w:eastAsia="Times New Roman" w:hAnsi="Times New Roman" w:cs="Times New Roman"/>
          <w:color w:val="000000"/>
          <w:sz w:val="24"/>
          <w:szCs w:val="24"/>
          <w:lang w:eastAsia="pl-PL"/>
        </w:rPr>
        <w:t xml:space="preserve">, oświadczenia , o którym mowa w art. 25a ust 1 ustawy </w:t>
      </w:r>
      <w:proofErr w:type="spellStart"/>
      <w:r w:rsidRPr="006A2B1D">
        <w:rPr>
          <w:rFonts w:ascii="Times New Roman" w:eastAsia="Times New Roman" w:hAnsi="Times New Roman" w:cs="Times New Roman"/>
          <w:color w:val="000000"/>
          <w:sz w:val="24"/>
          <w:szCs w:val="24"/>
          <w:lang w:eastAsia="pl-PL"/>
        </w:rPr>
        <w:t>Pzp</w:t>
      </w:r>
      <w:proofErr w:type="spellEnd"/>
      <w:r w:rsidRPr="006A2B1D">
        <w:rPr>
          <w:rFonts w:ascii="Times New Roman" w:eastAsia="Times New Roman" w:hAnsi="Times New Roman" w:cs="Times New Roman"/>
          <w:color w:val="000000"/>
          <w:sz w:val="24"/>
          <w:szCs w:val="24"/>
          <w:lang w:eastAsia="pl-PL"/>
        </w:rPr>
        <w:t xml:space="preserve">, pełnomocnictw lub nie wyraził zgody na poprawienie omyłki, o której mowa </w:t>
      </w:r>
      <w:r>
        <w:rPr>
          <w:rFonts w:ascii="Times New Roman" w:eastAsia="Times New Roman" w:hAnsi="Times New Roman" w:cs="Times New Roman"/>
          <w:color w:val="000000"/>
          <w:sz w:val="24"/>
          <w:szCs w:val="24"/>
          <w:lang w:eastAsia="pl-PL"/>
        </w:rPr>
        <w:t xml:space="preserve">                </w:t>
      </w:r>
      <w:r w:rsidRPr="006A2B1D">
        <w:rPr>
          <w:rFonts w:ascii="Times New Roman" w:eastAsia="Times New Roman" w:hAnsi="Times New Roman" w:cs="Times New Roman"/>
          <w:color w:val="000000"/>
          <w:sz w:val="24"/>
          <w:szCs w:val="24"/>
          <w:lang w:eastAsia="pl-PL"/>
        </w:rPr>
        <w:t xml:space="preserve">w art. 87 ust.2 pkt 3 ustawy </w:t>
      </w:r>
      <w:proofErr w:type="spellStart"/>
      <w:r w:rsidRPr="006A2B1D">
        <w:rPr>
          <w:rFonts w:ascii="Times New Roman" w:eastAsia="Times New Roman" w:hAnsi="Times New Roman" w:cs="Times New Roman"/>
          <w:color w:val="000000"/>
          <w:sz w:val="24"/>
          <w:szCs w:val="24"/>
          <w:lang w:eastAsia="pl-PL"/>
        </w:rPr>
        <w:t>Pzp</w:t>
      </w:r>
      <w:proofErr w:type="spellEnd"/>
      <w:r w:rsidRPr="006A2B1D">
        <w:rPr>
          <w:rFonts w:ascii="Times New Roman" w:eastAsia="Times New Roman" w:hAnsi="Times New Roman" w:cs="Times New Roman"/>
          <w:color w:val="000000"/>
          <w:sz w:val="24"/>
          <w:szCs w:val="24"/>
          <w:lang w:eastAsia="pl-PL"/>
        </w:rPr>
        <w:t>, co spowodowało brak możliwości wybrania oferty złożonej przez wykonawcę jako najkorzystniejszej.</w:t>
      </w:r>
    </w:p>
    <w:p w:rsidR="006A2B1D" w:rsidRPr="003261F0" w:rsidRDefault="006A2B1D" w:rsidP="00B21AA4">
      <w:pPr>
        <w:pStyle w:val="Akapitzlist"/>
        <w:numPr>
          <w:ilvl w:val="1"/>
          <w:numId w:val="53"/>
        </w:numPr>
        <w:autoSpaceDE w:val="0"/>
        <w:autoSpaceDN w:val="0"/>
        <w:adjustRightInd w:val="0"/>
        <w:spacing w:after="0" w:line="280" w:lineRule="atLeast"/>
        <w:jc w:val="both"/>
        <w:rPr>
          <w:rFonts w:ascii="Times New Roman" w:eastAsia="Times New Roman" w:hAnsi="Times New Roman" w:cs="Times New Roman"/>
          <w:color w:val="000000"/>
          <w:sz w:val="24"/>
          <w:szCs w:val="24"/>
          <w:lang w:eastAsia="pl-PL"/>
        </w:rPr>
      </w:pPr>
      <w:r w:rsidRPr="003261F0">
        <w:rPr>
          <w:rFonts w:ascii="Times New Roman" w:eastAsia="Times New Roman" w:hAnsi="Times New Roman" w:cs="Times New Roman"/>
          <w:color w:val="000000"/>
          <w:sz w:val="24"/>
          <w:szCs w:val="24"/>
          <w:lang w:eastAsia="pl-PL"/>
        </w:rPr>
        <w:t>Zamawiający zatrzymuje wadium wraz z odsetkami, jeżeli Wykonawca, którego oferta została wybrana:</w:t>
      </w:r>
    </w:p>
    <w:p w:rsidR="006A2B1D" w:rsidRDefault="006A2B1D" w:rsidP="00644DDF">
      <w:pPr>
        <w:numPr>
          <w:ilvl w:val="0"/>
          <w:numId w:val="37"/>
        </w:numPr>
        <w:tabs>
          <w:tab w:val="left" w:pos="709"/>
        </w:tabs>
        <w:autoSpaceDE w:val="0"/>
        <w:autoSpaceDN w:val="0"/>
        <w:adjustRightInd w:val="0"/>
        <w:spacing w:after="0" w:line="280" w:lineRule="atLeast"/>
        <w:ind w:hanging="294"/>
        <w:jc w:val="both"/>
        <w:rPr>
          <w:rFonts w:ascii="Times New Roman" w:eastAsia="Times New Roman" w:hAnsi="Times New Roman" w:cs="Times New Roman"/>
          <w:color w:val="000000"/>
          <w:sz w:val="24"/>
          <w:szCs w:val="24"/>
          <w:lang w:eastAsia="pl-PL"/>
        </w:rPr>
      </w:pPr>
      <w:r w:rsidRPr="006A2B1D">
        <w:rPr>
          <w:rFonts w:ascii="Times New Roman" w:eastAsia="Times New Roman" w:hAnsi="Times New Roman" w:cs="Times New Roman"/>
          <w:color w:val="000000"/>
          <w:sz w:val="24"/>
          <w:szCs w:val="24"/>
          <w:lang w:eastAsia="pl-PL"/>
        </w:rPr>
        <w:t xml:space="preserve">Odmówił podpisania umowy w sprawie zamówienia publicznego na </w:t>
      </w:r>
      <w:r w:rsidR="003261F0">
        <w:rPr>
          <w:rFonts w:ascii="Times New Roman" w:eastAsia="Times New Roman" w:hAnsi="Times New Roman" w:cs="Times New Roman"/>
          <w:color w:val="000000"/>
          <w:sz w:val="24"/>
          <w:szCs w:val="24"/>
          <w:lang w:eastAsia="pl-PL"/>
        </w:rPr>
        <w:t>warunkach określonych w ofercie,</w:t>
      </w:r>
    </w:p>
    <w:p w:rsidR="003261F0" w:rsidRPr="006A2B1D" w:rsidRDefault="003261F0" w:rsidP="00644DDF">
      <w:pPr>
        <w:numPr>
          <w:ilvl w:val="0"/>
          <w:numId w:val="37"/>
        </w:numPr>
        <w:tabs>
          <w:tab w:val="left" w:pos="709"/>
        </w:tabs>
        <w:autoSpaceDE w:val="0"/>
        <w:autoSpaceDN w:val="0"/>
        <w:adjustRightInd w:val="0"/>
        <w:spacing w:after="0" w:line="280" w:lineRule="atLeast"/>
        <w:ind w:hanging="294"/>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Nie wniósł wymaganego zabezpieczenia należytego wykonania umowy,</w:t>
      </w:r>
    </w:p>
    <w:p w:rsidR="00970FA2" w:rsidRPr="003261F0" w:rsidRDefault="006A2B1D" w:rsidP="00644DDF">
      <w:pPr>
        <w:numPr>
          <w:ilvl w:val="0"/>
          <w:numId w:val="37"/>
        </w:numPr>
        <w:autoSpaceDE w:val="0"/>
        <w:autoSpaceDN w:val="0"/>
        <w:adjustRightInd w:val="0"/>
        <w:spacing w:after="0" w:line="280" w:lineRule="atLeast"/>
        <w:ind w:left="709" w:hanging="283"/>
        <w:jc w:val="both"/>
        <w:rPr>
          <w:rFonts w:ascii="Times New Roman" w:eastAsia="Times New Roman" w:hAnsi="Times New Roman" w:cs="Times New Roman"/>
          <w:color w:val="000000"/>
          <w:sz w:val="24"/>
          <w:szCs w:val="24"/>
          <w:lang w:eastAsia="pl-PL"/>
        </w:rPr>
      </w:pPr>
      <w:r w:rsidRPr="006A2B1D">
        <w:rPr>
          <w:rFonts w:ascii="Times New Roman" w:eastAsia="Times New Roman" w:hAnsi="Times New Roman" w:cs="Times New Roman"/>
          <w:color w:val="000000"/>
          <w:sz w:val="24"/>
          <w:szCs w:val="24"/>
          <w:lang w:eastAsia="pl-PL"/>
        </w:rPr>
        <w:t>Zawarcie umowy w sprawie zamówienia publicznego stało się niemożliwe z przyczyn leżących po stronie Wykonawcy.</w:t>
      </w:r>
    </w:p>
    <w:p w:rsidR="00E75AF6" w:rsidRPr="008D64DC" w:rsidRDefault="00E75AF6" w:rsidP="00EC1D4B">
      <w:pPr>
        <w:autoSpaceDE w:val="0"/>
        <w:autoSpaceDN w:val="0"/>
        <w:adjustRightInd w:val="0"/>
        <w:spacing w:after="0" w:line="240" w:lineRule="auto"/>
        <w:ind w:left="709" w:hanging="709"/>
        <w:jc w:val="both"/>
        <w:rPr>
          <w:rFonts w:ascii="Times New Roman" w:hAnsi="Times New Roman" w:cs="Times New Roman"/>
          <w:sz w:val="12"/>
          <w:szCs w:val="12"/>
        </w:rPr>
      </w:pPr>
    </w:p>
    <w:p w:rsidR="003452C8" w:rsidRPr="00990374" w:rsidRDefault="00990374" w:rsidP="00E7656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13 </w:t>
      </w:r>
      <w:r w:rsidR="003261F0" w:rsidRPr="00990374">
        <w:rPr>
          <w:rFonts w:ascii="Times New Roman" w:hAnsi="Times New Roman" w:cs="Times New Roman"/>
          <w:b/>
          <w:sz w:val="24"/>
          <w:szCs w:val="24"/>
        </w:rPr>
        <w:t>TERMIN ZWIĄZANIA OFERTĄ</w:t>
      </w:r>
    </w:p>
    <w:p w:rsidR="00596CFC" w:rsidRDefault="00596CFC" w:rsidP="00B21AA4">
      <w:pPr>
        <w:pStyle w:val="Akapitzlist"/>
        <w:numPr>
          <w:ilvl w:val="0"/>
          <w:numId w:val="61"/>
        </w:numPr>
        <w:spacing w:line="240" w:lineRule="auto"/>
        <w:ind w:left="284" w:hanging="284"/>
        <w:jc w:val="both"/>
        <w:rPr>
          <w:rFonts w:ascii="Times New Roman" w:hAnsi="Times New Roman" w:cs="Times New Roman"/>
          <w:sz w:val="24"/>
          <w:szCs w:val="24"/>
        </w:rPr>
      </w:pPr>
      <w:r w:rsidRPr="00596CFC">
        <w:rPr>
          <w:rFonts w:ascii="Times New Roman" w:hAnsi="Times New Roman" w:cs="Times New Roman"/>
          <w:sz w:val="24"/>
          <w:szCs w:val="24"/>
        </w:rPr>
        <w:t xml:space="preserve">Składający ofertę pozostaje nią związany na okres 30 dni. </w:t>
      </w:r>
    </w:p>
    <w:p w:rsidR="00596CFC" w:rsidRDefault="00596CFC" w:rsidP="00B21AA4">
      <w:pPr>
        <w:pStyle w:val="Akapitzlist"/>
        <w:numPr>
          <w:ilvl w:val="0"/>
          <w:numId w:val="61"/>
        </w:numPr>
        <w:spacing w:line="240" w:lineRule="auto"/>
        <w:ind w:left="284" w:hanging="284"/>
        <w:jc w:val="both"/>
        <w:rPr>
          <w:rFonts w:ascii="Times New Roman" w:hAnsi="Times New Roman" w:cs="Times New Roman"/>
          <w:sz w:val="24"/>
          <w:szCs w:val="24"/>
        </w:rPr>
      </w:pPr>
      <w:r w:rsidRPr="00596CFC">
        <w:rPr>
          <w:rFonts w:ascii="Times New Roman" w:hAnsi="Times New Roman" w:cs="Times New Roman"/>
          <w:sz w:val="24"/>
          <w:szCs w:val="24"/>
        </w:rPr>
        <w:t>Bieg terminu związania ofertą rozpoczyna się wraz z upływem terminu składania ofert.</w:t>
      </w:r>
    </w:p>
    <w:p w:rsidR="003452C8" w:rsidRPr="00596CFC" w:rsidRDefault="00596CFC" w:rsidP="00B21AA4">
      <w:pPr>
        <w:pStyle w:val="Akapitzlist"/>
        <w:numPr>
          <w:ilvl w:val="0"/>
          <w:numId w:val="61"/>
        </w:numPr>
        <w:spacing w:line="240" w:lineRule="auto"/>
        <w:ind w:left="284" w:hanging="284"/>
        <w:jc w:val="both"/>
        <w:rPr>
          <w:rFonts w:ascii="Times New Roman" w:hAnsi="Times New Roman" w:cs="Times New Roman"/>
          <w:sz w:val="24"/>
          <w:szCs w:val="24"/>
        </w:rPr>
      </w:pPr>
      <w:r w:rsidRPr="00596CFC">
        <w:rPr>
          <w:rFonts w:ascii="Times New Roman" w:hAnsi="Times New Roman" w:cs="Times New Roman"/>
          <w:sz w:val="24"/>
          <w:szCs w:val="24"/>
        </w:rPr>
        <w:t>Wykonawca samodzielnie lub na wniosek Zamawiającego może przedłużyć termin związania ofertą, w tym że Zamawiający może tylko raz, na co najmniej 3 dni przed upływem terminu związania ofertą, zwrócić się do Wykonawcy o wyrażenie zgodny na przedłużenie tego terminu o oznaczony okres, nie dłużej jednak niż 60 dni.</w:t>
      </w:r>
      <w:r w:rsidR="003261F0" w:rsidRPr="00596CFC">
        <w:rPr>
          <w:rFonts w:ascii="Times New Roman" w:hAnsi="Times New Roman" w:cs="Times New Roman"/>
          <w:b/>
          <w:sz w:val="24"/>
          <w:szCs w:val="24"/>
        </w:rPr>
        <w:tab/>
      </w:r>
    </w:p>
    <w:p w:rsidR="003452C8" w:rsidRPr="00990374" w:rsidRDefault="00990374" w:rsidP="00E7656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14 </w:t>
      </w:r>
      <w:r w:rsidR="003261F0" w:rsidRPr="00990374">
        <w:rPr>
          <w:rFonts w:ascii="Times New Roman" w:hAnsi="Times New Roman" w:cs="Times New Roman"/>
          <w:b/>
          <w:sz w:val="24"/>
          <w:szCs w:val="24"/>
        </w:rPr>
        <w:t>OPIS SPOSOBU PRZYGOTOWYWANIA OFERTY</w:t>
      </w:r>
    </w:p>
    <w:p w:rsidR="00423F28" w:rsidRPr="00423F28" w:rsidRDefault="00423F28" w:rsidP="00644DDF">
      <w:pPr>
        <w:numPr>
          <w:ilvl w:val="0"/>
          <w:numId w:val="40"/>
        </w:numPr>
        <w:autoSpaceDE w:val="0"/>
        <w:autoSpaceDN w:val="0"/>
        <w:adjustRightInd w:val="0"/>
        <w:spacing w:after="0" w:line="280" w:lineRule="atLeast"/>
        <w:ind w:left="284" w:hanging="284"/>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 xml:space="preserve">Wykonawca może złożyć </w:t>
      </w:r>
      <w:r w:rsidRPr="00423F28">
        <w:rPr>
          <w:rFonts w:ascii="Times New Roman" w:eastAsia="Times New Roman" w:hAnsi="Times New Roman" w:cs="Times New Roman"/>
          <w:b/>
          <w:color w:val="000000"/>
          <w:sz w:val="24"/>
          <w:szCs w:val="24"/>
          <w:lang w:eastAsia="pl-PL"/>
        </w:rPr>
        <w:t xml:space="preserve">jedną ofertę </w:t>
      </w:r>
      <w:r w:rsidRPr="00423F28">
        <w:rPr>
          <w:rFonts w:ascii="Times New Roman" w:eastAsia="Times New Roman" w:hAnsi="Times New Roman" w:cs="Times New Roman"/>
          <w:color w:val="000000"/>
          <w:sz w:val="24"/>
          <w:szCs w:val="24"/>
          <w:lang w:eastAsia="pl-PL"/>
        </w:rPr>
        <w:t>wg wzoru</w:t>
      </w:r>
      <w:r w:rsidRPr="00423F28">
        <w:rPr>
          <w:rFonts w:ascii="Times New Roman" w:eastAsia="Times New Roman" w:hAnsi="Times New Roman" w:cs="Times New Roman"/>
          <w:color w:val="000000"/>
          <w:sz w:val="24"/>
          <w:szCs w:val="24"/>
        </w:rPr>
        <w:t xml:space="preserve"> Formularza oferty stanowiącego </w:t>
      </w:r>
      <w:r w:rsidR="00F9446F" w:rsidRPr="004F1035">
        <w:rPr>
          <w:rFonts w:ascii="Times New Roman" w:eastAsia="Times New Roman" w:hAnsi="Times New Roman" w:cs="Times New Roman"/>
          <w:b/>
          <w:i/>
          <w:color w:val="000000"/>
          <w:sz w:val="24"/>
          <w:szCs w:val="24"/>
        </w:rPr>
        <w:t>Załącznik nr 1</w:t>
      </w:r>
      <w:r w:rsidR="004F1035" w:rsidRPr="004F1035">
        <w:rPr>
          <w:rFonts w:ascii="Times New Roman" w:eastAsia="Times New Roman" w:hAnsi="Times New Roman" w:cs="Times New Roman"/>
          <w:b/>
          <w:i/>
          <w:color w:val="000000"/>
          <w:sz w:val="24"/>
          <w:szCs w:val="24"/>
        </w:rPr>
        <w:t xml:space="preserve"> do SIWZ</w:t>
      </w:r>
      <w:r w:rsidRPr="00423F28">
        <w:rPr>
          <w:rFonts w:ascii="Times New Roman" w:eastAsia="Times New Roman" w:hAnsi="Times New Roman" w:cs="Times New Roman"/>
          <w:b/>
          <w:color w:val="000000"/>
          <w:sz w:val="24"/>
          <w:szCs w:val="24"/>
        </w:rPr>
        <w:t>.</w:t>
      </w:r>
    </w:p>
    <w:p w:rsidR="00423F28" w:rsidRPr="00423F28" w:rsidRDefault="00423F28" w:rsidP="00644DDF">
      <w:pPr>
        <w:numPr>
          <w:ilvl w:val="0"/>
          <w:numId w:val="40"/>
        </w:numPr>
        <w:autoSpaceDE w:val="0"/>
        <w:autoSpaceDN w:val="0"/>
        <w:adjustRightInd w:val="0"/>
        <w:spacing w:after="0" w:line="280" w:lineRule="atLeast"/>
        <w:ind w:left="284" w:hanging="284"/>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Treść oferty musi odpowiadać treści Specyfikacji Istot</w:t>
      </w:r>
      <w:r>
        <w:rPr>
          <w:rFonts w:ascii="Times New Roman" w:eastAsia="Times New Roman" w:hAnsi="Times New Roman" w:cs="Times New Roman"/>
          <w:color w:val="000000"/>
          <w:sz w:val="24"/>
          <w:szCs w:val="24"/>
          <w:lang w:eastAsia="pl-PL"/>
        </w:rPr>
        <w:t>nych Warunków Zamówienia.</w:t>
      </w:r>
    </w:p>
    <w:p w:rsidR="00423F28" w:rsidRPr="00423F28" w:rsidRDefault="00423F28" w:rsidP="00644DDF">
      <w:pPr>
        <w:numPr>
          <w:ilvl w:val="0"/>
          <w:numId w:val="40"/>
        </w:numPr>
        <w:autoSpaceDE w:val="0"/>
        <w:autoSpaceDN w:val="0"/>
        <w:adjustRightInd w:val="0"/>
        <w:spacing w:after="0" w:line="280" w:lineRule="atLeast"/>
        <w:ind w:left="284" w:hanging="284"/>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 xml:space="preserve">Ofertę składa się, pod rygorem nieważności w formie pisemnej, w języku polskim, natomiast dokumenty sporządzone w języku obcym, które załączone zostaną do oferty, należy złożyć wraz z tłumaczeniem na język polski. </w:t>
      </w:r>
    </w:p>
    <w:p w:rsidR="00423F28" w:rsidRPr="00423F28" w:rsidRDefault="00423F28" w:rsidP="00644DDF">
      <w:pPr>
        <w:numPr>
          <w:ilvl w:val="0"/>
          <w:numId w:val="40"/>
        </w:numPr>
        <w:autoSpaceDE w:val="0"/>
        <w:autoSpaceDN w:val="0"/>
        <w:adjustRightInd w:val="0"/>
        <w:spacing w:after="0" w:line="280" w:lineRule="atLeast"/>
        <w:ind w:left="284" w:hanging="284"/>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 xml:space="preserve">Formularz oferty musi być podpisany przez osobę/osoby upoważnione do działania </w:t>
      </w:r>
      <w:r>
        <w:rPr>
          <w:rFonts w:ascii="Times New Roman" w:eastAsia="Times New Roman" w:hAnsi="Times New Roman" w:cs="Times New Roman"/>
          <w:color w:val="000000"/>
          <w:sz w:val="24"/>
          <w:szCs w:val="24"/>
          <w:lang w:eastAsia="pl-PL"/>
        </w:rPr>
        <w:t xml:space="preserve">               </w:t>
      </w:r>
      <w:r w:rsidRPr="00423F28">
        <w:rPr>
          <w:rFonts w:ascii="Times New Roman" w:eastAsia="Times New Roman" w:hAnsi="Times New Roman" w:cs="Times New Roman"/>
          <w:color w:val="000000"/>
          <w:sz w:val="24"/>
          <w:szCs w:val="24"/>
          <w:lang w:eastAsia="pl-PL"/>
        </w:rPr>
        <w:t>w imieniu Wykonawcy.</w:t>
      </w:r>
    </w:p>
    <w:p w:rsidR="00423F28" w:rsidRPr="00423F28" w:rsidRDefault="00423F28" w:rsidP="00644DDF">
      <w:pPr>
        <w:numPr>
          <w:ilvl w:val="0"/>
          <w:numId w:val="40"/>
        </w:numPr>
        <w:autoSpaceDE w:val="0"/>
        <w:autoSpaceDN w:val="0"/>
        <w:adjustRightInd w:val="0"/>
        <w:spacing w:after="0" w:line="280" w:lineRule="atLeast"/>
        <w:ind w:left="284" w:hanging="284"/>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lastRenderedPageBreak/>
        <w:t>Wszelkie zmiany naniesione przez wykonawcę w ofercie winny być zaparafowane przez osobę/osoby upoważnione do reprezentowania wykonawcy oraz opatrzone datą naniesienia zmian.</w:t>
      </w:r>
    </w:p>
    <w:p w:rsidR="00423F28" w:rsidRPr="00423F28" w:rsidRDefault="00423F28" w:rsidP="00644DDF">
      <w:pPr>
        <w:numPr>
          <w:ilvl w:val="0"/>
          <w:numId w:val="40"/>
        </w:numPr>
        <w:autoSpaceDE w:val="0"/>
        <w:autoSpaceDN w:val="0"/>
        <w:adjustRightInd w:val="0"/>
        <w:spacing w:after="0" w:line="280" w:lineRule="atLeast"/>
        <w:ind w:left="284" w:hanging="284"/>
        <w:jc w:val="both"/>
        <w:rPr>
          <w:rFonts w:ascii="Times New Roman" w:eastAsia="Times New Roman" w:hAnsi="Times New Roman" w:cs="Times New Roman"/>
          <w:color w:val="000000"/>
          <w:sz w:val="24"/>
          <w:szCs w:val="24"/>
          <w:lang w:eastAsia="pl-PL"/>
        </w:rPr>
      </w:pPr>
      <w:r w:rsidRPr="00423F28">
        <w:rPr>
          <w:rFonts w:ascii="Times New Roman" w:eastAsia="Univers-PL" w:hAnsi="Times New Roman" w:cs="Times New Roman"/>
          <w:color w:val="000000"/>
          <w:sz w:val="24"/>
          <w:szCs w:val="24"/>
          <w:lang w:eastAsia="pl-PL"/>
        </w:rPr>
        <w:t>Dokumenty składane są w oryginale lub kopii poświadczonej za zgodność z oryginałem przez Wykonawcę.</w:t>
      </w:r>
    </w:p>
    <w:p w:rsidR="00423F28" w:rsidRDefault="00423F28" w:rsidP="00644DDF">
      <w:pPr>
        <w:numPr>
          <w:ilvl w:val="0"/>
          <w:numId w:val="40"/>
        </w:numPr>
        <w:autoSpaceDE w:val="0"/>
        <w:autoSpaceDN w:val="0"/>
        <w:adjustRightInd w:val="0"/>
        <w:spacing w:after="0" w:line="280" w:lineRule="atLeast"/>
        <w:ind w:left="284" w:hanging="284"/>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W przypadku posługiwania się przez Wykonawcę pełnomocnictwem, dokument należy złożyć w oryginale lub kopii poświadczonej przez notariusza.</w:t>
      </w:r>
    </w:p>
    <w:p w:rsidR="00423F28" w:rsidRPr="00E544B6" w:rsidRDefault="00423F28" w:rsidP="00644DDF">
      <w:pPr>
        <w:numPr>
          <w:ilvl w:val="0"/>
          <w:numId w:val="40"/>
        </w:numPr>
        <w:autoSpaceDE w:val="0"/>
        <w:autoSpaceDN w:val="0"/>
        <w:adjustRightInd w:val="0"/>
        <w:spacing w:after="0" w:line="280" w:lineRule="atLeast"/>
        <w:ind w:left="284" w:hanging="284"/>
        <w:jc w:val="both"/>
        <w:rPr>
          <w:rFonts w:ascii="Times New Roman" w:eastAsia="Times New Roman" w:hAnsi="Times New Roman" w:cs="Times New Roman"/>
          <w:color w:val="000000"/>
          <w:sz w:val="24"/>
          <w:szCs w:val="24"/>
          <w:lang w:eastAsia="pl-PL"/>
        </w:rPr>
      </w:pPr>
      <w:r w:rsidRPr="00E544B6">
        <w:rPr>
          <w:rFonts w:ascii="Times New Roman" w:eastAsia="Univers-PL" w:hAnsi="Times New Roman" w:cs="Times New Roman"/>
          <w:color w:val="000000"/>
          <w:sz w:val="24"/>
          <w:szCs w:val="24"/>
          <w:lang w:eastAsia="pl-PL"/>
        </w:rPr>
        <w:t xml:space="preserve">Oświadczenia, o których mowa w </w:t>
      </w:r>
      <w:r w:rsidRPr="00E544B6">
        <w:rPr>
          <w:rFonts w:ascii="Times New Roman" w:eastAsia="Univers-PL" w:hAnsi="Times New Roman" w:cs="Times New Roman"/>
          <w:i/>
          <w:color w:val="000000"/>
          <w:sz w:val="24"/>
          <w:szCs w:val="24"/>
          <w:lang w:eastAsia="pl-PL"/>
        </w:rPr>
        <w:t>Rozporządzeniu MR</w:t>
      </w:r>
      <w:r w:rsidRPr="00E544B6">
        <w:rPr>
          <w:rFonts w:ascii="Times New Roman" w:eastAsia="Univers-PL" w:hAnsi="Times New Roman" w:cs="Times New Roman"/>
          <w:color w:val="000000"/>
          <w:sz w:val="24"/>
          <w:szCs w:val="24"/>
          <w:lang w:eastAsia="pl-PL"/>
        </w:rPr>
        <w:t xml:space="preserve"> dotyczące wykonawcy i innych podmiotów, na których zdolnościach lub sytuacji polega wykonawca na zasadach określonych w art. 22a ustawy </w:t>
      </w:r>
      <w:proofErr w:type="spellStart"/>
      <w:r w:rsidRPr="00E544B6">
        <w:rPr>
          <w:rFonts w:ascii="Times New Roman" w:eastAsia="Univers-PL" w:hAnsi="Times New Roman" w:cs="Times New Roman"/>
          <w:color w:val="000000"/>
          <w:sz w:val="24"/>
          <w:szCs w:val="24"/>
          <w:lang w:eastAsia="pl-PL"/>
        </w:rPr>
        <w:t>Pzp</w:t>
      </w:r>
      <w:proofErr w:type="spellEnd"/>
      <w:r w:rsidRPr="00E544B6">
        <w:rPr>
          <w:rFonts w:ascii="Times New Roman" w:eastAsia="Univers-PL" w:hAnsi="Times New Roman" w:cs="Times New Roman"/>
          <w:color w:val="000000"/>
          <w:sz w:val="24"/>
          <w:szCs w:val="24"/>
          <w:lang w:eastAsia="pl-PL"/>
        </w:rPr>
        <w:t xml:space="preserve"> oraz dotyczące podwykonawców, składane są                     w oryginale. Pozostałe dokumenty, inne niż oświadczenia, o których mowa w zdaniu pierwszym, składane są w oryginale lub kopii poświadczonej za zgodność z oryginałem.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rsidR="00423F28" w:rsidRPr="00423F28" w:rsidRDefault="00423F28" w:rsidP="00644DDF">
      <w:pPr>
        <w:numPr>
          <w:ilvl w:val="0"/>
          <w:numId w:val="40"/>
        </w:numPr>
        <w:autoSpaceDE w:val="0"/>
        <w:autoSpaceDN w:val="0"/>
        <w:adjustRightInd w:val="0"/>
        <w:spacing w:after="0" w:line="280" w:lineRule="atLeast"/>
        <w:ind w:left="284" w:hanging="284"/>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Ofertę należy złożyć w zamkniętej kopercie, koperta powinna być zaadresowana:</w:t>
      </w:r>
    </w:p>
    <w:p w:rsidR="004F1035" w:rsidRDefault="004F1035" w:rsidP="00423F28">
      <w:pPr>
        <w:pStyle w:val="Bezodstpw"/>
        <w:ind w:left="3540" w:hanging="2831"/>
        <w:jc w:val="center"/>
        <w:rPr>
          <w:rFonts w:ascii="Times New Roman" w:hAnsi="Times New Roman"/>
          <w:b/>
          <w:sz w:val="24"/>
          <w:szCs w:val="24"/>
        </w:rPr>
      </w:pPr>
    </w:p>
    <w:p w:rsidR="00423F28" w:rsidRPr="00423F28" w:rsidRDefault="00423F28" w:rsidP="00423F28">
      <w:pPr>
        <w:pStyle w:val="Bezodstpw"/>
        <w:ind w:left="3540" w:hanging="2831"/>
        <w:jc w:val="center"/>
        <w:rPr>
          <w:rFonts w:ascii="Times New Roman" w:hAnsi="Times New Roman"/>
          <w:b/>
          <w:sz w:val="24"/>
          <w:szCs w:val="24"/>
        </w:rPr>
      </w:pPr>
      <w:r w:rsidRPr="00423F28">
        <w:rPr>
          <w:rFonts w:ascii="Times New Roman" w:hAnsi="Times New Roman"/>
          <w:b/>
          <w:sz w:val="24"/>
          <w:szCs w:val="24"/>
        </w:rPr>
        <w:t>Miasto Sławno</w:t>
      </w:r>
    </w:p>
    <w:p w:rsidR="00423F28" w:rsidRPr="00423F28" w:rsidRDefault="00423F28" w:rsidP="00423F28">
      <w:pPr>
        <w:pStyle w:val="Bezodstpw"/>
        <w:ind w:left="3540" w:hanging="2831"/>
        <w:jc w:val="center"/>
        <w:rPr>
          <w:rFonts w:ascii="Times New Roman" w:hAnsi="Times New Roman"/>
          <w:b/>
          <w:sz w:val="24"/>
          <w:szCs w:val="24"/>
        </w:rPr>
      </w:pPr>
      <w:r w:rsidRPr="00423F28">
        <w:rPr>
          <w:rFonts w:ascii="Times New Roman" w:hAnsi="Times New Roman"/>
          <w:b/>
          <w:sz w:val="24"/>
          <w:szCs w:val="24"/>
        </w:rPr>
        <w:t>Urząd Miejski w Sławnie</w:t>
      </w:r>
    </w:p>
    <w:p w:rsidR="00423F28" w:rsidRDefault="00423F28" w:rsidP="00423F28">
      <w:pPr>
        <w:pStyle w:val="Bezodstpw"/>
        <w:ind w:firstLine="708"/>
        <w:jc w:val="center"/>
        <w:rPr>
          <w:rFonts w:ascii="Times New Roman" w:hAnsi="Times New Roman"/>
          <w:b/>
          <w:sz w:val="24"/>
          <w:szCs w:val="24"/>
        </w:rPr>
      </w:pPr>
      <w:r w:rsidRPr="00423F28">
        <w:rPr>
          <w:rFonts w:ascii="Times New Roman" w:hAnsi="Times New Roman"/>
          <w:b/>
          <w:sz w:val="24"/>
          <w:szCs w:val="24"/>
        </w:rPr>
        <w:t>ul. M. Curie-</w:t>
      </w:r>
      <w:r>
        <w:rPr>
          <w:rFonts w:ascii="Times New Roman" w:hAnsi="Times New Roman"/>
          <w:b/>
          <w:sz w:val="24"/>
          <w:szCs w:val="24"/>
        </w:rPr>
        <w:t>Skłodowskiej 9</w:t>
      </w:r>
      <w:r w:rsidRPr="00423F28">
        <w:rPr>
          <w:rFonts w:ascii="Times New Roman" w:hAnsi="Times New Roman"/>
          <w:b/>
          <w:sz w:val="24"/>
          <w:szCs w:val="24"/>
        </w:rPr>
        <w:t xml:space="preserve"> </w:t>
      </w:r>
    </w:p>
    <w:p w:rsidR="00423F28" w:rsidRPr="00423F28" w:rsidRDefault="00423F28" w:rsidP="00423F28">
      <w:pPr>
        <w:pStyle w:val="Bezodstpw"/>
        <w:ind w:firstLine="708"/>
        <w:jc w:val="center"/>
        <w:rPr>
          <w:rFonts w:ascii="Times New Roman" w:hAnsi="Times New Roman"/>
          <w:b/>
          <w:sz w:val="24"/>
          <w:szCs w:val="24"/>
        </w:rPr>
      </w:pPr>
      <w:r w:rsidRPr="00423F28">
        <w:rPr>
          <w:rFonts w:ascii="Times New Roman" w:hAnsi="Times New Roman"/>
          <w:b/>
          <w:sz w:val="24"/>
          <w:szCs w:val="24"/>
        </w:rPr>
        <w:t>76-100 Sławno</w:t>
      </w:r>
    </w:p>
    <w:p w:rsidR="00423F28" w:rsidRPr="00423F28" w:rsidRDefault="00423F28" w:rsidP="00423F28">
      <w:pPr>
        <w:tabs>
          <w:tab w:val="center" w:pos="4536"/>
          <w:tab w:val="right" w:pos="9072"/>
        </w:tabs>
        <w:spacing w:line="280" w:lineRule="atLeast"/>
        <w:ind w:left="709"/>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i oznaczona nazwą:</w:t>
      </w:r>
    </w:p>
    <w:p w:rsidR="00423F28" w:rsidRPr="00423F28" w:rsidRDefault="00295C0C" w:rsidP="00295C0C">
      <w:pPr>
        <w:spacing w:line="280" w:lineRule="atLeast"/>
        <w:ind w:left="709"/>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„Odbieranie odpadów komunalnych id właścicieli nieruchomości na terenie miasta Sławno” </w:t>
      </w:r>
      <w:r w:rsidR="00423F28" w:rsidRPr="00423F28">
        <w:rPr>
          <w:rFonts w:ascii="Times New Roman" w:eastAsia="Times New Roman" w:hAnsi="Times New Roman" w:cs="Times New Roman"/>
          <w:b/>
          <w:color w:val="000000"/>
          <w:sz w:val="24"/>
          <w:szCs w:val="24"/>
        </w:rPr>
        <w:t xml:space="preserve">znak sprawy </w:t>
      </w:r>
      <w:r w:rsidR="00423F28" w:rsidRPr="00423F28">
        <w:rPr>
          <w:rFonts w:ascii="Times New Roman" w:eastAsia="Times New Roman" w:hAnsi="Times New Roman" w:cs="Times New Roman"/>
          <w:b/>
          <w:sz w:val="24"/>
          <w:szCs w:val="24"/>
        </w:rPr>
        <w:t>Z</w:t>
      </w:r>
      <w:r>
        <w:rPr>
          <w:rFonts w:ascii="Times New Roman" w:eastAsia="Times New Roman" w:hAnsi="Times New Roman" w:cs="Times New Roman"/>
          <w:b/>
          <w:sz w:val="24"/>
          <w:szCs w:val="24"/>
        </w:rPr>
        <w:t>W.271.</w:t>
      </w:r>
      <w:r w:rsidR="008B70B2">
        <w:rPr>
          <w:rFonts w:ascii="Times New Roman" w:eastAsia="Times New Roman" w:hAnsi="Times New Roman" w:cs="Times New Roman"/>
          <w:b/>
          <w:sz w:val="24"/>
          <w:szCs w:val="24"/>
        </w:rPr>
        <w:t>10</w:t>
      </w:r>
      <w:r w:rsidR="00423F28" w:rsidRPr="00423F28">
        <w:rPr>
          <w:rFonts w:ascii="Times New Roman" w:eastAsia="Times New Roman" w:hAnsi="Times New Roman" w:cs="Times New Roman"/>
          <w:b/>
          <w:sz w:val="24"/>
          <w:szCs w:val="24"/>
        </w:rPr>
        <w:t>.201</w:t>
      </w:r>
      <w:r w:rsidR="00596CFC">
        <w:rPr>
          <w:rFonts w:ascii="Times New Roman" w:eastAsia="Times New Roman" w:hAnsi="Times New Roman" w:cs="Times New Roman"/>
          <w:b/>
          <w:sz w:val="24"/>
          <w:szCs w:val="24"/>
        </w:rPr>
        <w:t>8</w:t>
      </w:r>
    </w:p>
    <w:p w:rsidR="00423F28" w:rsidRPr="00423F28" w:rsidRDefault="00423F28" w:rsidP="00423F28">
      <w:pPr>
        <w:tabs>
          <w:tab w:val="center" w:pos="4536"/>
          <w:tab w:val="right" w:pos="9072"/>
        </w:tabs>
        <w:spacing w:line="280" w:lineRule="atLeast"/>
        <w:ind w:left="709"/>
        <w:rPr>
          <w:rFonts w:ascii="Times New Roman" w:eastAsia="Times New Roman" w:hAnsi="Times New Roman" w:cs="Times New Roman"/>
          <w:sz w:val="24"/>
          <w:szCs w:val="24"/>
        </w:rPr>
      </w:pPr>
      <w:r w:rsidRPr="00423F28">
        <w:rPr>
          <w:rFonts w:ascii="Times New Roman" w:eastAsia="Times New Roman" w:hAnsi="Times New Roman" w:cs="Times New Roman"/>
          <w:color w:val="000000"/>
          <w:sz w:val="24"/>
          <w:szCs w:val="24"/>
        </w:rPr>
        <w:t xml:space="preserve">z dopiskiem: </w:t>
      </w:r>
      <w:r w:rsidRPr="00423F28">
        <w:rPr>
          <w:rFonts w:ascii="Times New Roman" w:eastAsia="Times New Roman" w:hAnsi="Times New Roman" w:cs="Times New Roman"/>
          <w:b/>
          <w:color w:val="000000"/>
          <w:sz w:val="24"/>
          <w:szCs w:val="24"/>
        </w:rPr>
        <w:t>NIE OTWIERAĆ</w:t>
      </w:r>
      <w:r w:rsidRPr="00423F28">
        <w:rPr>
          <w:rFonts w:ascii="Times New Roman" w:eastAsia="Times New Roman" w:hAnsi="Times New Roman" w:cs="Times New Roman"/>
          <w:color w:val="000000"/>
          <w:sz w:val="24"/>
          <w:szCs w:val="24"/>
        </w:rPr>
        <w:t xml:space="preserve"> przed </w:t>
      </w:r>
      <w:r w:rsidRPr="005D73BF">
        <w:rPr>
          <w:rFonts w:ascii="Times New Roman" w:eastAsia="Times New Roman" w:hAnsi="Times New Roman" w:cs="Times New Roman"/>
          <w:sz w:val="24"/>
          <w:szCs w:val="24"/>
        </w:rPr>
        <w:t xml:space="preserve">dniem </w:t>
      </w:r>
      <w:r w:rsidR="0006745B">
        <w:rPr>
          <w:rFonts w:ascii="Times New Roman" w:eastAsia="Times New Roman" w:hAnsi="Times New Roman" w:cs="Times New Roman"/>
          <w:b/>
          <w:sz w:val="24"/>
          <w:szCs w:val="24"/>
        </w:rPr>
        <w:t>24</w:t>
      </w:r>
      <w:r w:rsidR="00295C0C" w:rsidRPr="005D73BF">
        <w:rPr>
          <w:rFonts w:ascii="Times New Roman" w:eastAsia="Times New Roman" w:hAnsi="Times New Roman" w:cs="Times New Roman"/>
          <w:b/>
          <w:sz w:val="24"/>
          <w:szCs w:val="24"/>
        </w:rPr>
        <w:t>.1</w:t>
      </w:r>
      <w:r w:rsidR="008B70B2">
        <w:rPr>
          <w:rFonts w:ascii="Times New Roman" w:eastAsia="Times New Roman" w:hAnsi="Times New Roman" w:cs="Times New Roman"/>
          <w:b/>
          <w:sz w:val="24"/>
          <w:szCs w:val="24"/>
        </w:rPr>
        <w:t>2</w:t>
      </w:r>
      <w:r w:rsidRPr="005D73BF">
        <w:rPr>
          <w:rFonts w:ascii="Times New Roman" w:eastAsia="Times New Roman" w:hAnsi="Times New Roman" w:cs="Times New Roman"/>
          <w:b/>
          <w:sz w:val="24"/>
          <w:szCs w:val="24"/>
        </w:rPr>
        <w:t>.201</w:t>
      </w:r>
      <w:r w:rsidR="00596CFC" w:rsidRPr="005D73BF">
        <w:rPr>
          <w:rFonts w:ascii="Times New Roman" w:eastAsia="Times New Roman" w:hAnsi="Times New Roman" w:cs="Times New Roman"/>
          <w:b/>
          <w:sz w:val="24"/>
          <w:szCs w:val="24"/>
        </w:rPr>
        <w:t>8</w:t>
      </w:r>
      <w:r w:rsidRPr="00423F28">
        <w:rPr>
          <w:rFonts w:ascii="Times New Roman" w:eastAsia="Times New Roman" w:hAnsi="Times New Roman" w:cs="Times New Roman"/>
          <w:b/>
          <w:color w:val="000000"/>
          <w:sz w:val="24"/>
          <w:szCs w:val="24"/>
        </w:rPr>
        <w:t xml:space="preserve"> r. godz. </w:t>
      </w:r>
      <w:r w:rsidR="00BD393F">
        <w:rPr>
          <w:rFonts w:ascii="Times New Roman" w:eastAsia="Times New Roman" w:hAnsi="Times New Roman" w:cs="Times New Roman"/>
          <w:b/>
          <w:color w:val="000000"/>
          <w:sz w:val="24"/>
          <w:szCs w:val="24"/>
        </w:rPr>
        <w:t>09</w:t>
      </w:r>
      <w:r w:rsidRPr="00423F28">
        <w:rPr>
          <w:rFonts w:ascii="Times New Roman" w:eastAsia="Times New Roman" w:hAnsi="Times New Roman" w:cs="Times New Roman"/>
          <w:b/>
          <w:color w:val="000000"/>
          <w:sz w:val="24"/>
          <w:szCs w:val="24"/>
        </w:rPr>
        <w:t>.10</w:t>
      </w:r>
    </w:p>
    <w:p w:rsidR="00423F28" w:rsidRPr="00423F28" w:rsidRDefault="00423F28" w:rsidP="00644DDF">
      <w:pPr>
        <w:numPr>
          <w:ilvl w:val="0"/>
          <w:numId w:val="40"/>
        </w:numPr>
        <w:autoSpaceDE w:val="0"/>
        <w:autoSpaceDN w:val="0"/>
        <w:adjustRightInd w:val="0"/>
        <w:spacing w:after="0" w:line="280" w:lineRule="atLeast"/>
        <w:ind w:left="426" w:hanging="426"/>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 xml:space="preserve">Wykonawca może, przed upływem terminu składania ofert, zmienić lub wycofać ofertę. Zmiany oferty winny być doręczone na piśmie przed upływem terminu składania ofert. Oświadczenie o wprowadzeniu zmian w ofercie winno być opakowane, tak jak oferta </w:t>
      </w:r>
      <w:r w:rsidR="00295C0C">
        <w:rPr>
          <w:rFonts w:ascii="Times New Roman" w:eastAsia="Times New Roman" w:hAnsi="Times New Roman" w:cs="Times New Roman"/>
          <w:color w:val="000000"/>
          <w:sz w:val="24"/>
          <w:szCs w:val="24"/>
          <w:lang w:eastAsia="pl-PL"/>
        </w:rPr>
        <w:t xml:space="preserve">            </w:t>
      </w:r>
      <w:r w:rsidRPr="00423F28">
        <w:rPr>
          <w:rFonts w:ascii="Times New Roman" w:eastAsia="Times New Roman" w:hAnsi="Times New Roman" w:cs="Times New Roman"/>
          <w:color w:val="000000"/>
          <w:sz w:val="24"/>
          <w:szCs w:val="24"/>
          <w:lang w:eastAsia="pl-PL"/>
        </w:rPr>
        <w:t>z dopiskiem „Zmiana oferty” lub „Wycofanie oferty”.</w:t>
      </w:r>
    </w:p>
    <w:p w:rsidR="00423F28" w:rsidRPr="00423F28" w:rsidRDefault="00423F28" w:rsidP="00644DDF">
      <w:pPr>
        <w:numPr>
          <w:ilvl w:val="0"/>
          <w:numId w:val="40"/>
        </w:numPr>
        <w:autoSpaceDE w:val="0"/>
        <w:autoSpaceDN w:val="0"/>
        <w:adjustRightInd w:val="0"/>
        <w:spacing w:after="0" w:line="280" w:lineRule="atLeast"/>
        <w:ind w:left="426" w:hanging="426"/>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Wykonawca nie może wprowadzić zmian ani wycofać oferty po upływie terminu składania ofert.</w:t>
      </w:r>
    </w:p>
    <w:p w:rsidR="00423F28" w:rsidRPr="00423F28" w:rsidRDefault="00423F28" w:rsidP="00644DDF">
      <w:pPr>
        <w:numPr>
          <w:ilvl w:val="0"/>
          <w:numId w:val="40"/>
        </w:numPr>
        <w:autoSpaceDE w:val="0"/>
        <w:autoSpaceDN w:val="0"/>
        <w:adjustRightInd w:val="0"/>
        <w:spacing w:after="0" w:line="280" w:lineRule="atLeast"/>
        <w:ind w:left="426" w:hanging="426"/>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 xml:space="preserve">Zamawiający odrzuci ofertę jeżeli: </w:t>
      </w:r>
    </w:p>
    <w:p w:rsidR="00423F28" w:rsidRPr="00423F28" w:rsidRDefault="00423F28" w:rsidP="00644DDF">
      <w:pPr>
        <w:numPr>
          <w:ilvl w:val="0"/>
          <w:numId w:val="39"/>
        </w:numPr>
        <w:tabs>
          <w:tab w:val="left" w:pos="851"/>
        </w:tabs>
        <w:autoSpaceDE w:val="0"/>
        <w:autoSpaceDN w:val="0"/>
        <w:adjustRightInd w:val="0"/>
        <w:spacing w:after="0" w:line="280" w:lineRule="atLeast"/>
        <w:ind w:left="567" w:hanging="141"/>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 xml:space="preserve">jest niezgodna z ustawą </w:t>
      </w:r>
      <w:proofErr w:type="spellStart"/>
      <w:r w:rsidRPr="00423F28">
        <w:rPr>
          <w:rFonts w:ascii="Times New Roman" w:eastAsia="Times New Roman" w:hAnsi="Times New Roman" w:cs="Times New Roman"/>
          <w:color w:val="000000"/>
          <w:sz w:val="24"/>
          <w:szCs w:val="24"/>
          <w:lang w:eastAsia="pl-PL"/>
        </w:rPr>
        <w:t>Pzp</w:t>
      </w:r>
      <w:proofErr w:type="spellEnd"/>
      <w:r w:rsidRPr="00423F28">
        <w:rPr>
          <w:rFonts w:ascii="Times New Roman" w:eastAsia="Times New Roman" w:hAnsi="Times New Roman" w:cs="Times New Roman"/>
          <w:color w:val="000000"/>
          <w:sz w:val="24"/>
          <w:szCs w:val="24"/>
          <w:lang w:eastAsia="pl-PL"/>
        </w:rPr>
        <w:t>;</w:t>
      </w:r>
    </w:p>
    <w:p w:rsidR="00423F28" w:rsidRDefault="00423F28" w:rsidP="00644DDF">
      <w:pPr>
        <w:numPr>
          <w:ilvl w:val="0"/>
          <w:numId w:val="39"/>
        </w:numPr>
        <w:tabs>
          <w:tab w:val="left" w:pos="851"/>
        </w:tabs>
        <w:autoSpaceDE w:val="0"/>
        <w:autoSpaceDN w:val="0"/>
        <w:adjustRightInd w:val="0"/>
        <w:spacing w:after="0" w:line="240" w:lineRule="auto"/>
        <w:ind w:left="851" w:hanging="425"/>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 xml:space="preserve">jej treść nie odpowiada treści specyfikacji istotnych warunków zamówienia, </w:t>
      </w:r>
      <w:r w:rsidR="00295C0C">
        <w:rPr>
          <w:rFonts w:ascii="Times New Roman" w:eastAsia="Times New Roman" w:hAnsi="Times New Roman" w:cs="Times New Roman"/>
          <w:color w:val="000000"/>
          <w:sz w:val="24"/>
          <w:szCs w:val="24"/>
          <w:lang w:eastAsia="pl-PL"/>
        </w:rPr>
        <w:t xml:space="preserve">                      </w:t>
      </w:r>
      <w:r w:rsidRPr="00423F28">
        <w:rPr>
          <w:rFonts w:ascii="Times New Roman" w:eastAsia="Times New Roman" w:hAnsi="Times New Roman" w:cs="Times New Roman"/>
          <w:color w:val="000000"/>
          <w:sz w:val="24"/>
          <w:szCs w:val="24"/>
          <w:lang w:eastAsia="pl-PL"/>
        </w:rPr>
        <w:t xml:space="preserve">z zastrzeżeniem art. 87 ust. 2 pkt 3 ustawy </w:t>
      </w:r>
      <w:proofErr w:type="spellStart"/>
      <w:r w:rsidRPr="00423F28">
        <w:rPr>
          <w:rFonts w:ascii="Times New Roman" w:eastAsia="Times New Roman" w:hAnsi="Times New Roman" w:cs="Times New Roman"/>
          <w:color w:val="000000"/>
          <w:sz w:val="24"/>
          <w:szCs w:val="24"/>
          <w:lang w:eastAsia="pl-PL"/>
        </w:rPr>
        <w:t>Pzp</w:t>
      </w:r>
      <w:proofErr w:type="spellEnd"/>
      <w:r w:rsidRPr="00423F28">
        <w:rPr>
          <w:rFonts w:ascii="Times New Roman" w:eastAsia="Times New Roman" w:hAnsi="Times New Roman" w:cs="Times New Roman"/>
          <w:color w:val="000000"/>
          <w:sz w:val="24"/>
          <w:szCs w:val="24"/>
          <w:lang w:eastAsia="pl-PL"/>
        </w:rPr>
        <w:t>;</w:t>
      </w:r>
    </w:p>
    <w:p w:rsidR="00423F28" w:rsidRPr="00295C0C" w:rsidRDefault="00423F28" w:rsidP="00644DDF">
      <w:pPr>
        <w:numPr>
          <w:ilvl w:val="0"/>
          <w:numId w:val="39"/>
        </w:numPr>
        <w:tabs>
          <w:tab w:val="left" w:pos="851"/>
        </w:tabs>
        <w:autoSpaceDE w:val="0"/>
        <w:autoSpaceDN w:val="0"/>
        <w:adjustRightInd w:val="0"/>
        <w:spacing w:after="0" w:line="240" w:lineRule="auto"/>
        <w:ind w:left="851" w:hanging="425"/>
        <w:jc w:val="both"/>
        <w:rPr>
          <w:rFonts w:ascii="Times New Roman" w:eastAsia="Times New Roman" w:hAnsi="Times New Roman" w:cs="Times New Roman"/>
          <w:color w:val="000000"/>
          <w:sz w:val="24"/>
          <w:szCs w:val="24"/>
          <w:lang w:eastAsia="pl-PL"/>
        </w:rPr>
      </w:pPr>
      <w:r w:rsidRPr="00295C0C">
        <w:rPr>
          <w:rFonts w:ascii="Times New Roman" w:eastAsia="Times New Roman" w:hAnsi="Times New Roman" w:cs="Times New Roman"/>
          <w:color w:val="000000"/>
          <w:sz w:val="24"/>
          <w:szCs w:val="24"/>
          <w:lang w:eastAsia="pl-PL"/>
        </w:rPr>
        <w:t xml:space="preserve">jej złożenie stanowi czyn nieuczciwej konkurencji w rozumieniu przepisów </w:t>
      </w:r>
      <w:r w:rsidR="00295C0C" w:rsidRPr="00295C0C">
        <w:rPr>
          <w:rFonts w:ascii="Times New Roman" w:eastAsia="Times New Roman" w:hAnsi="Times New Roman" w:cs="Times New Roman"/>
          <w:color w:val="000000"/>
          <w:sz w:val="24"/>
          <w:szCs w:val="24"/>
          <w:lang w:eastAsia="pl-PL"/>
        </w:rPr>
        <w:t xml:space="preserve">                      </w:t>
      </w:r>
      <w:r w:rsidRPr="00295C0C">
        <w:rPr>
          <w:rFonts w:ascii="Times New Roman" w:eastAsia="Times New Roman" w:hAnsi="Times New Roman" w:cs="Times New Roman"/>
          <w:color w:val="000000"/>
          <w:sz w:val="24"/>
          <w:szCs w:val="24"/>
          <w:lang w:eastAsia="pl-PL"/>
        </w:rPr>
        <w:t>o zwalczaniu nieuczciwej konkurencji;</w:t>
      </w:r>
    </w:p>
    <w:p w:rsidR="00423F28" w:rsidRDefault="00423F28" w:rsidP="00644DDF">
      <w:pPr>
        <w:numPr>
          <w:ilvl w:val="0"/>
          <w:numId w:val="39"/>
        </w:numPr>
        <w:tabs>
          <w:tab w:val="left" w:pos="851"/>
        </w:tabs>
        <w:autoSpaceDE w:val="0"/>
        <w:autoSpaceDN w:val="0"/>
        <w:adjustRightInd w:val="0"/>
        <w:spacing w:after="0" w:line="240" w:lineRule="auto"/>
        <w:ind w:left="567" w:hanging="141"/>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zawiera rażąco niską cenę lub koszt w stosunku do przedmiotu zamówienia;</w:t>
      </w:r>
    </w:p>
    <w:p w:rsidR="00423F28" w:rsidRPr="008E00D5" w:rsidRDefault="00423F28" w:rsidP="00644DDF">
      <w:pPr>
        <w:numPr>
          <w:ilvl w:val="0"/>
          <w:numId w:val="39"/>
        </w:numPr>
        <w:autoSpaceDE w:val="0"/>
        <w:autoSpaceDN w:val="0"/>
        <w:adjustRightInd w:val="0"/>
        <w:spacing w:after="0" w:line="240" w:lineRule="auto"/>
        <w:ind w:left="851" w:hanging="425"/>
        <w:jc w:val="both"/>
        <w:rPr>
          <w:rFonts w:ascii="Times New Roman" w:eastAsia="Times New Roman" w:hAnsi="Times New Roman" w:cs="Times New Roman"/>
          <w:color w:val="000000"/>
          <w:sz w:val="24"/>
          <w:szCs w:val="24"/>
          <w:lang w:eastAsia="pl-PL"/>
        </w:rPr>
      </w:pPr>
      <w:r w:rsidRPr="008E00D5">
        <w:rPr>
          <w:rFonts w:ascii="Times New Roman" w:eastAsia="Times New Roman" w:hAnsi="Times New Roman" w:cs="Times New Roman"/>
          <w:color w:val="000000"/>
          <w:sz w:val="24"/>
          <w:szCs w:val="24"/>
          <w:lang w:eastAsia="pl-PL"/>
        </w:rPr>
        <w:t>została złożona przez wykonawcę wyklucz</w:t>
      </w:r>
      <w:r w:rsidR="008E00D5" w:rsidRPr="008E00D5">
        <w:rPr>
          <w:rFonts w:ascii="Times New Roman" w:eastAsia="Times New Roman" w:hAnsi="Times New Roman" w:cs="Times New Roman"/>
          <w:color w:val="000000"/>
          <w:sz w:val="24"/>
          <w:szCs w:val="24"/>
          <w:lang w:eastAsia="pl-PL"/>
        </w:rPr>
        <w:t xml:space="preserve">onego z udziału w postępowaniu </w:t>
      </w:r>
      <w:r w:rsidR="008E00D5">
        <w:rPr>
          <w:rFonts w:ascii="Times New Roman" w:eastAsia="Times New Roman" w:hAnsi="Times New Roman" w:cs="Times New Roman"/>
          <w:color w:val="000000"/>
          <w:sz w:val="24"/>
          <w:szCs w:val="24"/>
          <w:lang w:eastAsia="pl-PL"/>
        </w:rPr>
        <w:t xml:space="preserve">                      o </w:t>
      </w:r>
      <w:r w:rsidRPr="008E00D5">
        <w:rPr>
          <w:rFonts w:ascii="Times New Roman" w:eastAsia="Times New Roman" w:hAnsi="Times New Roman" w:cs="Times New Roman"/>
          <w:color w:val="000000"/>
          <w:sz w:val="24"/>
          <w:szCs w:val="24"/>
          <w:lang w:eastAsia="pl-PL"/>
        </w:rPr>
        <w:t>udzielenie zamówienia;</w:t>
      </w:r>
    </w:p>
    <w:p w:rsidR="00423F28" w:rsidRPr="00423F28" w:rsidRDefault="00423F28" w:rsidP="00644DDF">
      <w:pPr>
        <w:numPr>
          <w:ilvl w:val="0"/>
          <w:numId w:val="39"/>
        </w:numPr>
        <w:tabs>
          <w:tab w:val="left" w:pos="851"/>
        </w:tabs>
        <w:autoSpaceDE w:val="0"/>
        <w:autoSpaceDN w:val="0"/>
        <w:adjustRightInd w:val="0"/>
        <w:spacing w:after="0" w:line="240" w:lineRule="auto"/>
        <w:ind w:left="567" w:hanging="141"/>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zawiera błędy w obliczeniu ceny lub kosztu;</w:t>
      </w:r>
    </w:p>
    <w:p w:rsidR="00423F28" w:rsidRDefault="00423F28" w:rsidP="00644DDF">
      <w:pPr>
        <w:numPr>
          <w:ilvl w:val="0"/>
          <w:numId w:val="39"/>
        </w:numPr>
        <w:tabs>
          <w:tab w:val="left" w:pos="851"/>
        </w:tabs>
        <w:autoSpaceDE w:val="0"/>
        <w:autoSpaceDN w:val="0"/>
        <w:adjustRightInd w:val="0"/>
        <w:spacing w:after="0" w:line="240" w:lineRule="auto"/>
        <w:ind w:left="851" w:hanging="425"/>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 xml:space="preserve">wykonawca w terminie 3 dni od dnia doręczenia zawiadomienia nie zgodził się na poprawienie omyłki, o której mowa w art. 87 ust. 2 pkt 3 ustawy </w:t>
      </w:r>
      <w:proofErr w:type="spellStart"/>
      <w:r w:rsidRPr="00423F28">
        <w:rPr>
          <w:rFonts w:ascii="Times New Roman" w:eastAsia="Times New Roman" w:hAnsi="Times New Roman" w:cs="Times New Roman"/>
          <w:color w:val="000000"/>
          <w:sz w:val="24"/>
          <w:szCs w:val="24"/>
          <w:lang w:eastAsia="pl-PL"/>
        </w:rPr>
        <w:t>Pzp</w:t>
      </w:r>
      <w:proofErr w:type="spellEnd"/>
      <w:r w:rsidRPr="00423F28">
        <w:rPr>
          <w:rFonts w:ascii="Times New Roman" w:eastAsia="Times New Roman" w:hAnsi="Times New Roman" w:cs="Times New Roman"/>
          <w:color w:val="000000"/>
          <w:sz w:val="24"/>
          <w:szCs w:val="24"/>
          <w:lang w:eastAsia="pl-PL"/>
        </w:rPr>
        <w:t>;</w:t>
      </w:r>
    </w:p>
    <w:p w:rsidR="00423F28" w:rsidRPr="008E00D5" w:rsidRDefault="00423F28" w:rsidP="00644DDF">
      <w:pPr>
        <w:numPr>
          <w:ilvl w:val="0"/>
          <w:numId w:val="39"/>
        </w:numPr>
        <w:tabs>
          <w:tab w:val="left" w:pos="851"/>
        </w:tabs>
        <w:autoSpaceDE w:val="0"/>
        <w:autoSpaceDN w:val="0"/>
        <w:adjustRightInd w:val="0"/>
        <w:spacing w:after="0" w:line="280" w:lineRule="atLeast"/>
        <w:ind w:left="851" w:hanging="425"/>
        <w:jc w:val="both"/>
        <w:rPr>
          <w:rFonts w:ascii="Times New Roman" w:eastAsia="Times New Roman" w:hAnsi="Times New Roman" w:cs="Times New Roman"/>
          <w:color w:val="000000"/>
          <w:sz w:val="24"/>
          <w:szCs w:val="24"/>
          <w:lang w:eastAsia="pl-PL"/>
        </w:rPr>
      </w:pPr>
      <w:r w:rsidRPr="008E00D5">
        <w:rPr>
          <w:rFonts w:ascii="Times New Roman" w:eastAsia="Times New Roman" w:hAnsi="Times New Roman" w:cs="Times New Roman"/>
          <w:color w:val="000000"/>
          <w:sz w:val="24"/>
          <w:szCs w:val="24"/>
          <w:lang w:eastAsia="pl-PL"/>
        </w:rPr>
        <w:t>wykonawca nie wyraził zgody, o której mowa w art. 85 ust. 2, na przedłużenie terminu związania ofertą;</w:t>
      </w:r>
    </w:p>
    <w:p w:rsidR="00423F28" w:rsidRPr="00423F28" w:rsidRDefault="00423F28" w:rsidP="00644DDF">
      <w:pPr>
        <w:numPr>
          <w:ilvl w:val="0"/>
          <w:numId w:val="39"/>
        </w:numPr>
        <w:tabs>
          <w:tab w:val="left" w:pos="851"/>
        </w:tabs>
        <w:autoSpaceDE w:val="0"/>
        <w:autoSpaceDN w:val="0"/>
        <w:adjustRightInd w:val="0"/>
        <w:spacing w:after="0" w:line="280" w:lineRule="atLeast"/>
        <w:ind w:left="851" w:hanging="425"/>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wadium nie zostało wniesione lub zostało wniesione w sposób nieprawidłowy, jeżeli zamawiający żądał wniesienia wadium;</w:t>
      </w:r>
    </w:p>
    <w:p w:rsidR="00423F28" w:rsidRPr="00423F28" w:rsidRDefault="00423F28" w:rsidP="00644DDF">
      <w:pPr>
        <w:numPr>
          <w:ilvl w:val="0"/>
          <w:numId w:val="39"/>
        </w:numPr>
        <w:tabs>
          <w:tab w:val="left" w:pos="851"/>
        </w:tabs>
        <w:autoSpaceDE w:val="0"/>
        <w:autoSpaceDN w:val="0"/>
        <w:adjustRightInd w:val="0"/>
        <w:spacing w:after="0" w:line="280" w:lineRule="atLeast"/>
        <w:ind w:left="851" w:hanging="425"/>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lastRenderedPageBreak/>
        <w:t>przyjęcie oferty naruszałoby bezpieczeństwo publiczne lub istotny interes bezpieczeństwa państwa, a tego bezpieczeństwa lub interesu nie można zagwarantować w inny sposób.</w:t>
      </w:r>
    </w:p>
    <w:p w:rsidR="00423F28" w:rsidRPr="00423F28" w:rsidRDefault="00423F28" w:rsidP="00644DDF">
      <w:pPr>
        <w:numPr>
          <w:ilvl w:val="0"/>
          <w:numId w:val="39"/>
        </w:numPr>
        <w:tabs>
          <w:tab w:val="left" w:pos="851"/>
        </w:tabs>
        <w:autoSpaceDE w:val="0"/>
        <w:autoSpaceDN w:val="0"/>
        <w:adjustRightInd w:val="0"/>
        <w:spacing w:after="0" w:line="280" w:lineRule="atLeast"/>
        <w:ind w:left="567" w:hanging="141"/>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jest nieważna na podstawie odrębnych przepisów.</w:t>
      </w:r>
    </w:p>
    <w:p w:rsidR="00423F28" w:rsidRPr="00423F28" w:rsidRDefault="00423F28" w:rsidP="00644DDF">
      <w:pPr>
        <w:numPr>
          <w:ilvl w:val="0"/>
          <w:numId w:val="40"/>
        </w:numPr>
        <w:autoSpaceDE w:val="0"/>
        <w:autoSpaceDN w:val="0"/>
        <w:adjustRightInd w:val="0"/>
        <w:spacing w:after="0" w:line="280" w:lineRule="atLeast"/>
        <w:ind w:left="426" w:hanging="426"/>
        <w:jc w:val="both"/>
        <w:rPr>
          <w:rFonts w:ascii="Times New Roman" w:eastAsia="Times New Roman" w:hAnsi="Times New Roman" w:cs="Times New Roman"/>
          <w:color w:val="000000"/>
          <w:sz w:val="24"/>
          <w:szCs w:val="24"/>
          <w:lang w:eastAsia="pl-PL"/>
        </w:rPr>
      </w:pPr>
      <w:r w:rsidRPr="00423F28">
        <w:rPr>
          <w:rFonts w:ascii="Times New Roman" w:eastAsia="Times New Roman" w:hAnsi="Times New Roman" w:cs="Times New Roman"/>
          <w:color w:val="000000"/>
          <w:sz w:val="24"/>
          <w:szCs w:val="24"/>
          <w:lang w:eastAsia="pl-PL"/>
        </w:rPr>
        <w:t xml:space="preserve">Wykonawca składając ofertę, informuje zamawiającego (Oświadczenie wg wzoru stanowiącego </w:t>
      </w:r>
      <w:r w:rsidRPr="00423F28">
        <w:rPr>
          <w:rFonts w:ascii="Times New Roman" w:eastAsia="Times New Roman" w:hAnsi="Times New Roman" w:cs="Times New Roman"/>
          <w:b/>
          <w:color w:val="000000"/>
          <w:sz w:val="24"/>
          <w:szCs w:val="24"/>
          <w:lang w:eastAsia="pl-PL"/>
        </w:rPr>
        <w:t xml:space="preserve">Załącznik nr </w:t>
      </w:r>
      <w:r w:rsidR="00990374">
        <w:rPr>
          <w:rFonts w:ascii="Times New Roman" w:eastAsia="Times New Roman" w:hAnsi="Times New Roman" w:cs="Times New Roman"/>
          <w:b/>
          <w:color w:val="000000"/>
          <w:sz w:val="24"/>
          <w:szCs w:val="24"/>
          <w:lang w:eastAsia="pl-PL"/>
        </w:rPr>
        <w:t>3</w:t>
      </w:r>
      <w:r w:rsidRPr="00423F28">
        <w:rPr>
          <w:rFonts w:ascii="Times New Roman" w:eastAsia="Times New Roman" w:hAnsi="Times New Roman" w:cs="Times New Roman"/>
          <w:color w:val="000000"/>
          <w:sz w:val="24"/>
          <w:szCs w:val="24"/>
          <w:lang w:eastAsia="pl-PL"/>
        </w:rPr>
        <w:t xml:space="preserve"> do SIWZ), czy wybór oferty będzie prowadzić do powstania u zamawiającego obowiązku podatkowego</w:t>
      </w:r>
      <w:r w:rsidRPr="00423F28">
        <w:rPr>
          <w:rFonts w:ascii="Times New Roman" w:eastAsia="Times New Roman" w:hAnsi="Times New Roman" w:cs="Times New Roman"/>
          <w:color w:val="FF0000"/>
          <w:sz w:val="24"/>
          <w:szCs w:val="24"/>
          <w:vertAlign w:val="superscript"/>
          <w:lang w:eastAsia="pl-PL"/>
        </w:rPr>
        <w:t xml:space="preserve">, </w:t>
      </w:r>
      <w:r w:rsidRPr="00423F28">
        <w:rPr>
          <w:rFonts w:ascii="Times New Roman" w:eastAsia="Times New Roman" w:hAnsi="Times New Roman" w:cs="Times New Roman"/>
          <w:color w:val="000000"/>
          <w:sz w:val="24"/>
          <w:szCs w:val="24"/>
          <w:lang w:eastAsia="pl-PL"/>
        </w:rPr>
        <w:t>wskazując nazwę (rodzaj) towaru lub usługi, których dostawa lub świadczenie będzie prowadzić do jego powstania, oraz wskazując ich wartość bez kwoty podatku.</w:t>
      </w:r>
    </w:p>
    <w:p w:rsidR="003452C8" w:rsidRPr="008D64DC" w:rsidRDefault="003452C8" w:rsidP="00423F28">
      <w:pPr>
        <w:autoSpaceDE w:val="0"/>
        <w:autoSpaceDN w:val="0"/>
        <w:adjustRightInd w:val="0"/>
        <w:spacing w:after="0" w:line="240" w:lineRule="auto"/>
        <w:jc w:val="both"/>
        <w:rPr>
          <w:rFonts w:ascii="Times New Roman" w:hAnsi="Times New Roman" w:cs="Times New Roman"/>
          <w:b/>
          <w:sz w:val="12"/>
          <w:szCs w:val="12"/>
        </w:rPr>
      </w:pPr>
    </w:p>
    <w:p w:rsidR="00636806" w:rsidRPr="00990374" w:rsidRDefault="00990374" w:rsidP="00E7656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15 </w:t>
      </w:r>
      <w:r w:rsidR="00295C0C" w:rsidRPr="00990374">
        <w:rPr>
          <w:rFonts w:ascii="Times New Roman" w:hAnsi="Times New Roman" w:cs="Times New Roman"/>
          <w:b/>
          <w:sz w:val="24"/>
          <w:szCs w:val="24"/>
        </w:rPr>
        <w:t>MIEJSCE ORAZ TERMIN SKŁADANIA I OTWARCIA OFERT</w:t>
      </w:r>
    </w:p>
    <w:p w:rsidR="008E00D5" w:rsidRPr="00990374" w:rsidRDefault="008E00D5" w:rsidP="00644DDF">
      <w:pPr>
        <w:numPr>
          <w:ilvl w:val="0"/>
          <w:numId w:val="41"/>
        </w:numPr>
        <w:autoSpaceDE w:val="0"/>
        <w:autoSpaceDN w:val="0"/>
        <w:adjustRightInd w:val="0"/>
        <w:spacing w:after="0" w:line="28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eastAsia="pl-PL"/>
        </w:rPr>
        <w:t xml:space="preserve">Ofertę </w:t>
      </w:r>
      <w:r w:rsidR="00295C0C" w:rsidRPr="00295C0C">
        <w:rPr>
          <w:rFonts w:ascii="Times New Roman" w:eastAsia="Times New Roman" w:hAnsi="Times New Roman" w:cs="Times New Roman"/>
          <w:color w:val="000000"/>
          <w:sz w:val="24"/>
          <w:szCs w:val="24"/>
          <w:lang w:eastAsia="pl-PL"/>
        </w:rPr>
        <w:t>należy złożyć</w:t>
      </w:r>
      <w:r>
        <w:rPr>
          <w:rFonts w:ascii="Times New Roman" w:eastAsia="Times New Roman" w:hAnsi="Times New Roman" w:cs="Times New Roman"/>
          <w:color w:val="000000"/>
          <w:sz w:val="24"/>
          <w:szCs w:val="24"/>
          <w:lang w:eastAsia="pl-PL"/>
        </w:rPr>
        <w:t xml:space="preserve"> w siedzibie Zamawiającego</w:t>
      </w:r>
      <w:r w:rsidR="00295C0C" w:rsidRPr="00295C0C">
        <w:rPr>
          <w:rFonts w:ascii="Times New Roman" w:eastAsia="Times New Roman" w:hAnsi="Times New Roman" w:cs="Times New Roman"/>
          <w:color w:val="000000"/>
          <w:sz w:val="24"/>
          <w:szCs w:val="24"/>
          <w:lang w:eastAsia="pl-PL"/>
        </w:rPr>
        <w:t>:</w:t>
      </w:r>
    </w:p>
    <w:p w:rsidR="00295C0C" w:rsidRPr="00295C0C" w:rsidRDefault="00295C0C" w:rsidP="00161A16">
      <w:pPr>
        <w:spacing w:after="80" w:line="280" w:lineRule="atLeast"/>
        <w:ind w:left="720"/>
        <w:jc w:val="center"/>
        <w:rPr>
          <w:rFonts w:ascii="Times New Roman" w:eastAsia="Times New Roman" w:hAnsi="Times New Roman" w:cs="Times New Roman"/>
          <w:b/>
          <w:color w:val="000000"/>
          <w:sz w:val="24"/>
          <w:szCs w:val="24"/>
        </w:rPr>
      </w:pPr>
      <w:r w:rsidRPr="00295C0C">
        <w:rPr>
          <w:rFonts w:ascii="Times New Roman" w:eastAsia="Times New Roman" w:hAnsi="Times New Roman" w:cs="Times New Roman"/>
          <w:b/>
          <w:color w:val="000000"/>
          <w:sz w:val="24"/>
          <w:szCs w:val="24"/>
        </w:rPr>
        <w:t>Miasto Sławno</w:t>
      </w:r>
      <w:r w:rsidR="00161A16">
        <w:rPr>
          <w:rFonts w:ascii="Times New Roman" w:eastAsia="Times New Roman" w:hAnsi="Times New Roman" w:cs="Times New Roman"/>
          <w:b/>
          <w:color w:val="000000"/>
          <w:sz w:val="24"/>
          <w:szCs w:val="24"/>
        </w:rPr>
        <w:t xml:space="preserve"> - </w:t>
      </w:r>
      <w:r w:rsidRPr="00295C0C">
        <w:rPr>
          <w:rFonts w:ascii="Times New Roman" w:eastAsia="Times New Roman" w:hAnsi="Times New Roman" w:cs="Times New Roman"/>
          <w:b/>
          <w:color w:val="000000"/>
          <w:sz w:val="24"/>
          <w:szCs w:val="24"/>
        </w:rPr>
        <w:t>Urząd Miejski w Sławnie</w:t>
      </w:r>
    </w:p>
    <w:p w:rsidR="008E00D5" w:rsidRDefault="008E00D5" w:rsidP="00990374">
      <w:pPr>
        <w:spacing w:after="80" w:line="280" w:lineRule="atLeast"/>
        <w:ind w:left="72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ul. M. Curie – Skłodowskiej 9</w:t>
      </w:r>
      <w:r w:rsidR="00295C0C" w:rsidRPr="00295C0C">
        <w:rPr>
          <w:rFonts w:ascii="Times New Roman" w:eastAsia="Times New Roman" w:hAnsi="Times New Roman" w:cs="Times New Roman"/>
          <w:b/>
          <w:color w:val="000000"/>
          <w:sz w:val="24"/>
          <w:szCs w:val="24"/>
        </w:rPr>
        <w:t xml:space="preserve"> </w:t>
      </w:r>
    </w:p>
    <w:p w:rsidR="00295C0C" w:rsidRPr="00295C0C" w:rsidRDefault="00295C0C" w:rsidP="00990374">
      <w:pPr>
        <w:spacing w:after="80" w:line="280" w:lineRule="atLeast"/>
        <w:ind w:left="720"/>
        <w:jc w:val="center"/>
        <w:rPr>
          <w:rFonts w:ascii="Times New Roman" w:eastAsia="Times New Roman" w:hAnsi="Times New Roman" w:cs="Times New Roman"/>
          <w:b/>
          <w:color w:val="000000"/>
          <w:sz w:val="24"/>
          <w:szCs w:val="24"/>
        </w:rPr>
      </w:pPr>
      <w:r w:rsidRPr="00295C0C">
        <w:rPr>
          <w:rFonts w:ascii="Times New Roman" w:eastAsia="Times New Roman" w:hAnsi="Times New Roman" w:cs="Times New Roman"/>
          <w:b/>
          <w:color w:val="000000"/>
          <w:sz w:val="24"/>
          <w:szCs w:val="24"/>
        </w:rPr>
        <w:t>76-100 Sławno</w:t>
      </w:r>
    </w:p>
    <w:p w:rsidR="00295C0C" w:rsidRPr="005D73BF" w:rsidRDefault="00295C0C" w:rsidP="00990374">
      <w:pPr>
        <w:spacing w:after="80" w:line="280" w:lineRule="atLeast"/>
        <w:ind w:left="720"/>
        <w:jc w:val="center"/>
        <w:rPr>
          <w:rFonts w:ascii="Times New Roman" w:eastAsia="Times New Roman" w:hAnsi="Times New Roman" w:cs="Times New Roman"/>
          <w:b/>
          <w:sz w:val="24"/>
          <w:szCs w:val="24"/>
        </w:rPr>
      </w:pPr>
      <w:r w:rsidRPr="00295C0C">
        <w:rPr>
          <w:rFonts w:ascii="Times New Roman" w:eastAsia="Times New Roman" w:hAnsi="Times New Roman" w:cs="Times New Roman"/>
          <w:b/>
          <w:sz w:val="24"/>
          <w:szCs w:val="24"/>
        </w:rPr>
        <w:t>Sekretariat - pokój nr 36</w:t>
      </w:r>
    </w:p>
    <w:p w:rsidR="00295C0C" w:rsidRPr="005D73BF" w:rsidRDefault="00295C0C" w:rsidP="00644DDF">
      <w:pPr>
        <w:numPr>
          <w:ilvl w:val="0"/>
          <w:numId w:val="41"/>
        </w:numPr>
        <w:autoSpaceDE w:val="0"/>
        <w:autoSpaceDN w:val="0"/>
        <w:adjustRightInd w:val="0"/>
        <w:spacing w:after="0" w:line="280" w:lineRule="atLeast"/>
        <w:rPr>
          <w:rFonts w:ascii="Times New Roman" w:eastAsia="Times New Roman" w:hAnsi="Times New Roman" w:cs="Times New Roman"/>
          <w:sz w:val="24"/>
          <w:szCs w:val="24"/>
        </w:rPr>
      </w:pPr>
      <w:r w:rsidRPr="005D73BF">
        <w:rPr>
          <w:rFonts w:ascii="Times New Roman" w:eastAsia="Times New Roman" w:hAnsi="Times New Roman" w:cs="Times New Roman"/>
          <w:sz w:val="24"/>
          <w:szCs w:val="24"/>
        </w:rPr>
        <w:t xml:space="preserve">Termin składania ofert upływa </w:t>
      </w:r>
      <w:r w:rsidRPr="005D73BF">
        <w:rPr>
          <w:rFonts w:ascii="Times New Roman" w:eastAsia="Times New Roman" w:hAnsi="Times New Roman" w:cs="Times New Roman"/>
          <w:b/>
          <w:sz w:val="24"/>
          <w:szCs w:val="24"/>
        </w:rPr>
        <w:t xml:space="preserve">w dniu  </w:t>
      </w:r>
      <w:r w:rsidR="0006745B">
        <w:rPr>
          <w:rFonts w:ascii="Times New Roman" w:eastAsia="Times New Roman" w:hAnsi="Times New Roman" w:cs="Times New Roman"/>
          <w:b/>
          <w:sz w:val="24"/>
          <w:szCs w:val="24"/>
        </w:rPr>
        <w:t>24</w:t>
      </w:r>
      <w:r w:rsidR="00FD3759" w:rsidRPr="005D73BF">
        <w:rPr>
          <w:rFonts w:ascii="Times New Roman" w:eastAsia="Times New Roman" w:hAnsi="Times New Roman" w:cs="Times New Roman"/>
          <w:b/>
          <w:sz w:val="24"/>
          <w:szCs w:val="24"/>
        </w:rPr>
        <w:t>.1</w:t>
      </w:r>
      <w:r w:rsidR="00202C24">
        <w:rPr>
          <w:rFonts w:ascii="Times New Roman" w:eastAsia="Times New Roman" w:hAnsi="Times New Roman" w:cs="Times New Roman"/>
          <w:b/>
          <w:sz w:val="24"/>
          <w:szCs w:val="24"/>
        </w:rPr>
        <w:t>2</w:t>
      </w:r>
      <w:r w:rsidRPr="005D73BF">
        <w:rPr>
          <w:rFonts w:ascii="Times New Roman" w:eastAsia="Times New Roman" w:hAnsi="Times New Roman" w:cs="Times New Roman"/>
          <w:b/>
          <w:sz w:val="24"/>
          <w:szCs w:val="24"/>
        </w:rPr>
        <w:t>.201</w:t>
      </w:r>
      <w:r w:rsidR="00CF4622" w:rsidRPr="005D73BF">
        <w:rPr>
          <w:rFonts w:ascii="Times New Roman" w:eastAsia="Times New Roman" w:hAnsi="Times New Roman" w:cs="Times New Roman"/>
          <w:b/>
          <w:sz w:val="24"/>
          <w:szCs w:val="24"/>
        </w:rPr>
        <w:t>8</w:t>
      </w:r>
      <w:r w:rsidRPr="005D73BF">
        <w:rPr>
          <w:rFonts w:ascii="Times New Roman" w:eastAsia="Times New Roman" w:hAnsi="Times New Roman" w:cs="Times New Roman"/>
          <w:b/>
          <w:sz w:val="24"/>
          <w:szCs w:val="24"/>
        </w:rPr>
        <w:t xml:space="preserve"> r. o godzinie </w:t>
      </w:r>
      <w:r w:rsidR="00BD393F">
        <w:rPr>
          <w:rFonts w:ascii="Times New Roman" w:eastAsia="Times New Roman" w:hAnsi="Times New Roman" w:cs="Times New Roman"/>
          <w:b/>
          <w:sz w:val="24"/>
          <w:szCs w:val="24"/>
        </w:rPr>
        <w:t>09</w:t>
      </w:r>
      <w:r w:rsidRPr="005D73BF">
        <w:rPr>
          <w:rFonts w:ascii="Times New Roman" w:eastAsia="Times New Roman" w:hAnsi="Times New Roman" w:cs="Times New Roman"/>
          <w:b/>
          <w:sz w:val="24"/>
          <w:szCs w:val="24"/>
        </w:rPr>
        <w:t>.00.</w:t>
      </w:r>
    </w:p>
    <w:p w:rsidR="00295C0C" w:rsidRPr="00295C0C" w:rsidRDefault="00295C0C" w:rsidP="00644DDF">
      <w:pPr>
        <w:numPr>
          <w:ilvl w:val="0"/>
          <w:numId w:val="41"/>
        </w:numPr>
        <w:autoSpaceDE w:val="0"/>
        <w:autoSpaceDN w:val="0"/>
        <w:adjustRightInd w:val="0"/>
        <w:spacing w:after="0" w:line="280" w:lineRule="atLeast"/>
        <w:rPr>
          <w:rFonts w:ascii="Times New Roman" w:eastAsia="Times New Roman" w:hAnsi="Times New Roman" w:cs="Times New Roman"/>
          <w:sz w:val="24"/>
          <w:szCs w:val="24"/>
        </w:rPr>
      </w:pPr>
      <w:r w:rsidRPr="005D73BF">
        <w:rPr>
          <w:rFonts w:ascii="Times New Roman" w:eastAsia="Times New Roman" w:hAnsi="Times New Roman" w:cs="Times New Roman"/>
          <w:sz w:val="24"/>
          <w:szCs w:val="24"/>
        </w:rPr>
        <w:t xml:space="preserve">Otwarcie ofert nastąpi </w:t>
      </w:r>
      <w:r w:rsidRPr="005D73BF">
        <w:rPr>
          <w:rFonts w:ascii="Times New Roman" w:eastAsia="Times New Roman" w:hAnsi="Times New Roman" w:cs="Times New Roman"/>
          <w:b/>
          <w:sz w:val="24"/>
          <w:szCs w:val="24"/>
        </w:rPr>
        <w:t xml:space="preserve">w dniu </w:t>
      </w:r>
      <w:r w:rsidR="0006745B">
        <w:rPr>
          <w:rFonts w:ascii="Times New Roman" w:eastAsia="Times New Roman" w:hAnsi="Times New Roman" w:cs="Times New Roman"/>
          <w:b/>
          <w:sz w:val="24"/>
          <w:szCs w:val="24"/>
        </w:rPr>
        <w:t>24</w:t>
      </w:r>
      <w:r w:rsidR="00FD3759" w:rsidRPr="005D73BF">
        <w:rPr>
          <w:rFonts w:ascii="Times New Roman" w:eastAsia="Times New Roman" w:hAnsi="Times New Roman" w:cs="Times New Roman"/>
          <w:b/>
          <w:sz w:val="24"/>
          <w:szCs w:val="24"/>
        </w:rPr>
        <w:t>.1</w:t>
      </w:r>
      <w:r w:rsidR="00202C24">
        <w:rPr>
          <w:rFonts w:ascii="Times New Roman" w:eastAsia="Times New Roman" w:hAnsi="Times New Roman" w:cs="Times New Roman"/>
          <w:b/>
          <w:sz w:val="24"/>
          <w:szCs w:val="24"/>
        </w:rPr>
        <w:t>2</w:t>
      </w:r>
      <w:r w:rsidRPr="005D73BF">
        <w:rPr>
          <w:rFonts w:ascii="Times New Roman" w:eastAsia="Times New Roman" w:hAnsi="Times New Roman" w:cs="Times New Roman"/>
          <w:b/>
          <w:sz w:val="24"/>
          <w:szCs w:val="24"/>
        </w:rPr>
        <w:t>.201</w:t>
      </w:r>
      <w:r w:rsidR="00CF4622" w:rsidRPr="005D73BF">
        <w:rPr>
          <w:rFonts w:ascii="Times New Roman" w:eastAsia="Times New Roman" w:hAnsi="Times New Roman" w:cs="Times New Roman"/>
          <w:b/>
          <w:sz w:val="24"/>
          <w:szCs w:val="24"/>
        </w:rPr>
        <w:t>8</w:t>
      </w:r>
      <w:r w:rsidRPr="005D73BF">
        <w:rPr>
          <w:rFonts w:ascii="Times New Roman" w:eastAsia="Times New Roman" w:hAnsi="Times New Roman" w:cs="Times New Roman"/>
          <w:b/>
          <w:sz w:val="24"/>
          <w:szCs w:val="24"/>
        </w:rPr>
        <w:t xml:space="preserve"> r. o godzinie</w:t>
      </w:r>
      <w:r w:rsidRPr="00295C0C">
        <w:rPr>
          <w:rFonts w:ascii="Times New Roman" w:eastAsia="Times New Roman" w:hAnsi="Times New Roman" w:cs="Times New Roman"/>
          <w:b/>
          <w:sz w:val="24"/>
          <w:szCs w:val="24"/>
        </w:rPr>
        <w:t xml:space="preserve"> </w:t>
      </w:r>
      <w:r w:rsidR="00BD393F">
        <w:rPr>
          <w:rFonts w:ascii="Times New Roman" w:eastAsia="Times New Roman" w:hAnsi="Times New Roman" w:cs="Times New Roman"/>
          <w:b/>
          <w:sz w:val="24"/>
          <w:szCs w:val="24"/>
        </w:rPr>
        <w:t>09</w:t>
      </w:r>
      <w:bookmarkStart w:id="4" w:name="_GoBack"/>
      <w:bookmarkEnd w:id="4"/>
      <w:r w:rsidRPr="00295C0C">
        <w:rPr>
          <w:rFonts w:ascii="Times New Roman" w:eastAsia="Times New Roman" w:hAnsi="Times New Roman" w:cs="Times New Roman"/>
          <w:b/>
          <w:sz w:val="24"/>
          <w:szCs w:val="24"/>
        </w:rPr>
        <w:t>.10, pokój nr 30</w:t>
      </w:r>
    </w:p>
    <w:p w:rsidR="00295C0C" w:rsidRPr="00295C0C" w:rsidRDefault="00295C0C" w:rsidP="00644DDF">
      <w:pPr>
        <w:numPr>
          <w:ilvl w:val="0"/>
          <w:numId w:val="41"/>
        </w:numPr>
        <w:autoSpaceDE w:val="0"/>
        <w:autoSpaceDN w:val="0"/>
        <w:adjustRightInd w:val="0"/>
        <w:spacing w:after="0" w:line="280" w:lineRule="atLeast"/>
        <w:rPr>
          <w:rFonts w:ascii="Times New Roman" w:eastAsia="Times New Roman" w:hAnsi="Times New Roman" w:cs="Times New Roman"/>
          <w:color w:val="000000"/>
          <w:sz w:val="24"/>
          <w:szCs w:val="24"/>
        </w:rPr>
      </w:pPr>
      <w:r w:rsidRPr="00295C0C">
        <w:rPr>
          <w:rFonts w:ascii="Times New Roman" w:eastAsia="Times New Roman" w:hAnsi="Times New Roman" w:cs="Times New Roman"/>
          <w:color w:val="000000"/>
          <w:sz w:val="24"/>
          <w:szCs w:val="24"/>
        </w:rPr>
        <w:t xml:space="preserve">Otwarcie ofert jest jawne i następuje bezpośrednio po upływie terminu do ich składania, </w:t>
      </w:r>
      <w:r>
        <w:rPr>
          <w:rFonts w:ascii="Times New Roman" w:eastAsia="Times New Roman" w:hAnsi="Times New Roman" w:cs="Times New Roman"/>
          <w:color w:val="000000"/>
          <w:sz w:val="24"/>
          <w:szCs w:val="24"/>
        </w:rPr>
        <w:t xml:space="preserve">           </w:t>
      </w:r>
      <w:r w:rsidRPr="00295C0C">
        <w:rPr>
          <w:rFonts w:ascii="Times New Roman" w:eastAsia="Times New Roman" w:hAnsi="Times New Roman" w:cs="Times New Roman"/>
          <w:color w:val="000000"/>
          <w:sz w:val="24"/>
          <w:szCs w:val="24"/>
        </w:rPr>
        <w:t>z tym że dzień, w którym upływa termin składania ofert, jest dniem ich otwarcia.</w:t>
      </w:r>
    </w:p>
    <w:p w:rsidR="00295C0C" w:rsidRPr="00295C0C" w:rsidRDefault="00295C0C" w:rsidP="00644DDF">
      <w:pPr>
        <w:numPr>
          <w:ilvl w:val="0"/>
          <w:numId w:val="41"/>
        </w:numPr>
        <w:autoSpaceDE w:val="0"/>
        <w:autoSpaceDN w:val="0"/>
        <w:adjustRightInd w:val="0"/>
        <w:spacing w:after="0" w:line="280" w:lineRule="atLeast"/>
        <w:jc w:val="both"/>
        <w:rPr>
          <w:rFonts w:ascii="Times New Roman" w:eastAsia="Times New Roman" w:hAnsi="Times New Roman" w:cs="Times New Roman"/>
          <w:color w:val="000000"/>
          <w:sz w:val="24"/>
          <w:szCs w:val="24"/>
        </w:rPr>
      </w:pPr>
      <w:r w:rsidRPr="00295C0C">
        <w:rPr>
          <w:rFonts w:ascii="Times New Roman" w:eastAsia="Times New Roman" w:hAnsi="Times New Roman" w:cs="Times New Roman"/>
          <w:color w:val="000000"/>
          <w:sz w:val="24"/>
          <w:szCs w:val="24"/>
          <w:lang w:eastAsia="pl-PL"/>
        </w:rPr>
        <w:t>Bezpośrednio przed otwarciem ofert zamawiający poda kwotę, jaką zamierza przeznaczyć na sfinansowanie zamówienia na poszczególne części zamówienia</w:t>
      </w:r>
      <w:r w:rsidRPr="00295C0C">
        <w:rPr>
          <w:rFonts w:ascii="Times New Roman" w:eastAsia="Times New Roman" w:hAnsi="Times New Roman" w:cs="Times New Roman"/>
          <w:b/>
          <w:color w:val="000000"/>
          <w:sz w:val="24"/>
          <w:szCs w:val="24"/>
          <w:lang w:eastAsia="pl-PL"/>
        </w:rPr>
        <w:t>.</w:t>
      </w:r>
    </w:p>
    <w:p w:rsidR="00295C0C" w:rsidRPr="00295C0C" w:rsidRDefault="00295C0C" w:rsidP="00644DDF">
      <w:pPr>
        <w:numPr>
          <w:ilvl w:val="0"/>
          <w:numId w:val="41"/>
        </w:numPr>
        <w:autoSpaceDE w:val="0"/>
        <w:autoSpaceDN w:val="0"/>
        <w:adjustRightInd w:val="0"/>
        <w:spacing w:after="0" w:line="280" w:lineRule="atLeast"/>
        <w:jc w:val="both"/>
        <w:rPr>
          <w:rFonts w:ascii="Times New Roman" w:eastAsia="Times New Roman" w:hAnsi="Times New Roman" w:cs="Times New Roman"/>
          <w:color w:val="000000"/>
          <w:sz w:val="24"/>
          <w:szCs w:val="24"/>
        </w:rPr>
      </w:pPr>
      <w:r w:rsidRPr="00295C0C">
        <w:rPr>
          <w:rFonts w:ascii="Times New Roman" w:eastAsia="Times New Roman" w:hAnsi="Times New Roman" w:cs="Times New Roman"/>
          <w:color w:val="000000"/>
          <w:sz w:val="24"/>
          <w:szCs w:val="24"/>
        </w:rPr>
        <w:t xml:space="preserve">Podczas otwarcia ofert  zamawiający podaje nazwy (firmy) oraz adresy wykonawców, </w:t>
      </w:r>
      <w:r>
        <w:rPr>
          <w:rFonts w:ascii="Times New Roman" w:eastAsia="Times New Roman" w:hAnsi="Times New Roman" w:cs="Times New Roman"/>
          <w:color w:val="000000"/>
          <w:sz w:val="24"/>
          <w:szCs w:val="24"/>
        </w:rPr>
        <w:t xml:space="preserve">            </w:t>
      </w:r>
      <w:r w:rsidRPr="00295C0C">
        <w:rPr>
          <w:rFonts w:ascii="Times New Roman" w:eastAsia="Times New Roman" w:hAnsi="Times New Roman" w:cs="Times New Roman"/>
          <w:color w:val="000000"/>
          <w:sz w:val="24"/>
          <w:szCs w:val="24"/>
        </w:rPr>
        <w:t xml:space="preserve">a także informacje dotyczące ceny, terminu wykonania zamówienia, okresu gwarancji </w:t>
      </w:r>
      <w:r>
        <w:rPr>
          <w:rFonts w:ascii="Times New Roman" w:eastAsia="Times New Roman" w:hAnsi="Times New Roman" w:cs="Times New Roman"/>
          <w:color w:val="000000"/>
          <w:sz w:val="24"/>
          <w:szCs w:val="24"/>
        </w:rPr>
        <w:t xml:space="preserve">               </w:t>
      </w:r>
      <w:r w:rsidRPr="00295C0C">
        <w:rPr>
          <w:rFonts w:ascii="Times New Roman" w:eastAsia="Times New Roman" w:hAnsi="Times New Roman" w:cs="Times New Roman"/>
          <w:color w:val="000000"/>
          <w:sz w:val="24"/>
          <w:szCs w:val="24"/>
        </w:rPr>
        <w:t>i warunków płatności zawartych w ofertach</w:t>
      </w:r>
      <w:r w:rsidRPr="00295C0C">
        <w:rPr>
          <w:rFonts w:ascii="Times New Roman" w:eastAsia="Times New Roman" w:hAnsi="Times New Roman" w:cs="Times New Roman"/>
          <w:color w:val="000000"/>
          <w:sz w:val="24"/>
          <w:szCs w:val="24"/>
          <w:lang w:eastAsia="pl-PL"/>
        </w:rPr>
        <w:t>.</w:t>
      </w:r>
    </w:p>
    <w:p w:rsidR="00295C0C" w:rsidRPr="00295C0C" w:rsidRDefault="00295C0C" w:rsidP="00644DDF">
      <w:pPr>
        <w:numPr>
          <w:ilvl w:val="0"/>
          <w:numId w:val="41"/>
        </w:numPr>
        <w:autoSpaceDE w:val="0"/>
        <w:autoSpaceDN w:val="0"/>
        <w:adjustRightInd w:val="0"/>
        <w:spacing w:after="0" w:line="280" w:lineRule="atLeast"/>
        <w:jc w:val="both"/>
        <w:rPr>
          <w:rFonts w:ascii="Times New Roman" w:eastAsia="Times New Roman" w:hAnsi="Times New Roman" w:cs="Times New Roman"/>
          <w:color w:val="000000"/>
          <w:sz w:val="24"/>
          <w:szCs w:val="24"/>
        </w:rPr>
      </w:pPr>
      <w:r w:rsidRPr="00295C0C">
        <w:rPr>
          <w:rFonts w:ascii="Times New Roman" w:eastAsia="Times New Roman" w:hAnsi="Times New Roman" w:cs="Times New Roman"/>
          <w:color w:val="000000"/>
          <w:sz w:val="24"/>
          <w:szCs w:val="24"/>
          <w:lang w:eastAsia="pl-PL"/>
        </w:rPr>
        <w:t>W przypadku złożenia przez wykonawcę oferty po terminie, zamawiający niezwłocznie zawiadomi wykonawcę o tym fakcie oraz zwróci ofertę po upływie terminu do wniesienia odwołania.</w:t>
      </w:r>
    </w:p>
    <w:p w:rsidR="00295C0C" w:rsidRPr="00295C0C" w:rsidRDefault="00295C0C" w:rsidP="00644DDF">
      <w:pPr>
        <w:numPr>
          <w:ilvl w:val="0"/>
          <w:numId w:val="41"/>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95C0C">
        <w:rPr>
          <w:rFonts w:ascii="Times New Roman" w:eastAsia="Times New Roman" w:hAnsi="Times New Roman" w:cs="Times New Roman"/>
          <w:color w:val="000000"/>
          <w:sz w:val="24"/>
          <w:szCs w:val="24"/>
        </w:rPr>
        <w:t>Niezwłocznie po otwarciu ofert zamawiający zamieszcza na stronie internetowej informacje dotyczące:</w:t>
      </w:r>
    </w:p>
    <w:p w:rsidR="00295C0C" w:rsidRDefault="00295C0C" w:rsidP="00644DDF">
      <w:pPr>
        <w:pStyle w:val="Akapitzlist"/>
        <w:numPr>
          <w:ilvl w:val="2"/>
          <w:numId w:val="36"/>
        </w:numPr>
        <w:autoSpaceDE w:val="0"/>
        <w:autoSpaceDN w:val="0"/>
        <w:adjustRightInd w:val="0"/>
        <w:spacing w:line="240" w:lineRule="auto"/>
        <w:ind w:left="993" w:hanging="426"/>
        <w:rPr>
          <w:rFonts w:ascii="Times New Roman" w:eastAsia="Times New Roman" w:hAnsi="Times New Roman" w:cs="Times New Roman"/>
          <w:color w:val="000000"/>
          <w:sz w:val="24"/>
          <w:szCs w:val="24"/>
        </w:rPr>
      </w:pPr>
      <w:r w:rsidRPr="00295C0C">
        <w:rPr>
          <w:rFonts w:ascii="Times New Roman" w:eastAsia="Times New Roman" w:hAnsi="Times New Roman" w:cs="Times New Roman"/>
          <w:color w:val="000000"/>
          <w:sz w:val="24"/>
          <w:szCs w:val="24"/>
        </w:rPr>
        <w:t>kwoty, jaką zamierza przeznaczyć na sfinansowanie zamówienia;</w:t>
      </w:r>
    </w:p>
    <w:p w:rsidR="00295C0C" w:rsidRDefault="00295C0C" w:rsidP="00644DDF">
      <w:pPr>
        <w:pStyle w:val="Akapitzlist"/>
        <w:numPr>
          <w:ilvl w:val="2"/>
          <w:numId w:val="36"/>
        </w:numPr>
        <w:autoSpaceDE w:val="0"/>
        <w:autoSpaceDN w:val="0"/>
        <w:adjustRightInd w:val="0"/>
        <w:spacing w:line="240" w:lineRule="auto"/>
        <w:ind w:left="993" w:hanging="426"/>
        <w:rPr>
          <w:rFonts w:ascii="Times New Roman" w:eastAsia="Times New Roman" w:hAnsi="Times New Roman" w:cs="Times New Roman"/>
          <w:color w:val="000000"/>
          <w:sz w:val="24"/>
          <w:szCs w:val="24"/>
        </w:rPr>
      </w:pPr>
      <w:r w:rsidRPr="00295C0C">
        <w:rPr>
          <w:rFonts w:ascii="Times New Roman" w:eastAsia="Times New Roman" w:hAnsi="Times New Roman" w:cs="Times New Roman"/>
          <w:color w:val="000000"/>
          <w:sz w:val="24"/>
          <w:szCs w:val="24"/>
        </w:rPr>
        <w:t>firm oraz adresów wykonawców, którzy złożyli oferty w terminie;</w:t>
      </w:r>
    </w:p>
    <w:p w:rsidR="00295C0C" w:rsidRPr="00295C0C" w:rsidRDefault="00295C0C" w:rsidP="00644DDF">
      <w:pPr>
        <w:pStyle w:val="Akapitzlist"/>
        <w:numPr>
          <w:ilvl w:val="2"/>
          <w:numId w:val="36"/>
        </w:numPr>
        <w:autoSpaceDE w:val="0"/>
        <w:autoSpaceDN w:val="0"/>
        <w:adjustRightInd w:val="0"/>
        <w:spacing w:after="0" w:line="240" w:lineRule="auto"/>
        <w:ind w:left="993" w:hanging="426"/>
        <w:rPr>
          <w:rFonts w:ascii="Times New Roman" w:eastAsia="Times New Roman" w:hAnsi="Times New Roman" w:cs="Times New Roman"/>
          <w:color w:val="000000"/>
          <w:sz w:val="24"/>
          <w:szCs w:val="24"/>
        </w:rPr>
      </w:pPr>
      <w:r w:rsidRPr="00295C0C">
        <w:rPr>
          <w:rFonts w:ascii="Times New Roman" w:eastAsia="Times New Roman" w:hAnsi="Times New Roman" w:cs="Times New Roman"/>
          <w:color w:val="000000"/>
          <w:sz w:val="24"/>
          <w:szCs w:val="24"/>
        </w:rPr>
        <w:t>ceny, terminu wykonania zamówienia, okresu gwarancji i warunków płatności zawartych w ofertach.</w:t>
      </w:r>
    </w:p>
    <w:p w:rsidR="00295C0C" w:rsidRPr="00295C0C" w:rsidRDefault="00295C0C" w:rsidP="00644DDF">
      <w:pPr>
        <w:numPr>
          <w:ilvl w:val="0"/>
          <w:numId w:val="41"/>
        </w:numPr>
        <w:autoSpaceDE w:val="0"/>
        <w:autoSpaceDN w:val="0"/>
        <w:adjustRightInd w:val="0"/>
        <w:spacing w:after="0" w:line="280" w:lineRule="atLeast"/>
        <w:jc w:val="both"/>
        <w:rPr>
          <w:rFonts w:ascii="Times New Roman" w:eastAsia="Times New Roman" w:hAnsi="Times New Roman" w:cs="Times New Roman"/>
          <w:color w:val="000000"/>
          <w:sz w:val="24"/>
          <w:szCs w:val="24"/>
        </w:rPr>
      </w:pPr>
      <w:r w:rsidRPr="00295C0C">
        <w:rPr>
          <w:rFonts w:ascii="Times New Roman" w:hAnsi="Times New Roman" w:cs="Times New Roman"/>
          <w:sz w:val="24"/>
          <w:szCs w:val="24"/>
        </w:rPr>
        <w:t xml:space="preserve">Zamawiający informuje, że zgodnie z treścią art. 24aa ustawy </w:t>
      </w:r>
      <w:proofErr w:type="spellStart"/>
      <w:r w:rsidRPr="00295C0C">
        <w:rPr>
          <w:rFonts w:ascii="Times New Roman" w:hAnsi="Times New Roman" w:cs="Times New Roman"/>
          <w:sz w:val="24"/>
          <w:szCs w:val="24"/>
        </w:rPr>
        <w:t>Pzp</w:t>
      </w:r>
      <w:proofErr w:type="spellEnd"/>
      <w:r w:rsidRPr="00295C0C">
        <w:rPr>
          <w:rFonts w:ascii="Times New Roman" w:hAnsi="Times New Roman" w:cs="Times New Roman"/>
          <w:sz w:val="24"/>
          <w:szCs w:val="24"/>
        </w:rPr>
        <w:t xml:space="preserve"> w pierwszej kolejności dokona oceny ofert, a następnie zbada, czy wykonawca, którego oferta została oceniona jako najkorzystniejsza, nie podlega wykluczeniu oraz czy wykonawca spełnia warunki udziału w postępowaniu. Jeżeli wykonawca, o którym mowa w zdaniu pierwszym uchyla się od zawarcia umowy lub nie wnosi wymaganego zabezpieczenia należytego wykonania umowy, zamawiający zbada, czy wykonawca, który złożył ofertę najwyżej ocenioną spośród pozostałych ofert, nie podlega wykluczeniu oraz czy spełnia warunki udziału </w:t>
      </w:r>
      <w:r w:rsidR="00075E3A">
        <w:rPr>
          <w:rFonts w:ascii="Times New Roman" w:hAnsi="Times New Roman" w:cs="Times New Roman"/>
          <w:sz w:val="24"/>
          <w:szCs w:val="24"/>
        </w:rPr>
        <w:t xml:space="preserve">              </w:t>
      </w:r>
      <w:r w:rsidRPr="00295C0C">
        <w:rPr>
          <w:rFonts w:ascii="Times New Roman" w:hAnsi="Times New Roman" w:cs="Times New Roman"/>
          <w:sz w:val="24"/>
          <w:szCs w:val="24"/>
        </w:rPr>
        <w:t>w postępowaniu.</w:t>
      </w:r>
    </w:p>
    <w:p w:rsidR="00636806" w:rsidRPr="008D64DC" w:rsidRDefault="00636806" w:rsidP="00636806">
      <w:pPr>
        <w:pStyle w:val="Akapitzlist"/>
        <w:autoSpaceDE w:val="0"/>
        <w:autoSpaceDN w:val="0"/>
        <w:adjustRightInd w:val="0"/>
        <w:spacing w:after="0" w:line="240" w:lineRule="auto"/>
        <w:ind w:left="567"/>
        <w:jc w:val="both"/>
        <w:rPr>
          <w:rFonts w:ascii="Times New Roman" w:hAnsi="Times New Roman" w:cs="Times New Roman"/>
          <w:b/>
          <w:sz w:val="12"/>
          <w:szCs w:val="12"/>
        </w:rPr>
      </w:pPr>
    </w:p>
    <w:p w:rsidR="00636806" w:rsidRPr="00075E3A" w:rsidRDefault="00990374" w:rsidP="00E7656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075E3A">
        <w:rPr>
          <w:rFonts w:ascii="Times New Roman" w:hAnsi="Times New Roman" w:cs="Times New Roman"/>
          <w:b/>
          <w:sz w:val="24"/>
          <w:szCs w:val="24"/>
        </w:rPr>
        <w:t xml:space="preserve">16 </w:t>
      </w:r>
      <w:r w:rsidR="00075E3A" w:rsidRPr="00075E3A">
        <w:rPr>
          <w:rFonts w:ascii="Times New Roman" w:hAnsi="Times New Roman" w:cs="Times New Roman"/>
          <w:b/>
          <w:sz w:val="24"/>
          <w:szCs w:val="24"/>
          <w:shd w:val="clear" w:color="auto" w:fill="D9D9D9" w:themeFill="background1" w:themeFillShade="D9"/>
        </w:rPr>
        <w:t>OPIS SPOSOBU OBLICZANIA CENY</w:t>
      </w:r>
    </w:p>
    <w:p w:rsidR="00FD3EA1" w:rsidRPr="00FD3EA1" w:rsidRDefault="00FD3EA1" w:rsidP="00644DDF">
      <w:pPr>
        <w:pStyle w:val="Bezodstpw"/>
        <w:numPr>
          <w:ilvl w:val="0"/>
          <w:numId w:val="42"/>
        </w:numPr>
        <w:ind w:left="284" w:hanging="284"/>
        <w:jc w:val="both"/>
        <w:rPr>
          <w:rFonts w:ascii="Times New Roman" w:hAnsi="Times New Roman"/>
          <w:sz w:val="24"/>
          <w:szCs w:val="24"/>
        </w:rPr>
      </w:pPr>
      <w:r w:rsidRPr="00FD3EA1">
        <w:rPr>
          <w:rFonts w:ascii="Times New Roman" w:hAnsi="Times New Roman"/>
          <w:bCs/>
          <w:iCs/>
          <w:sz w:val="24"/>
          <w:szCs w:val="24"/>
        </w:rPr>
        <w:t>Wykonawca poda w formularzu ofertowym cenę ryczałtową w PLN. W</w:t>
      </w:r>
      <w:r w:rsidRPr="00FD3EA1">
        <w:rPr>
          <w:rFonts w:ascii="Times New Roman" w:hAnsi="Times New Roman"/>
          <w:sz w:val="24"/>
          <w:szCs w:val="24"/>
        </w:rPr>
        <w:t xml:space="preserve"> cenie należy uwzględnić należne podatki w tym podatek VAT (kwoty należy podawać w zaokrągleniu do dwóch miejsc po przecinku).</w:t>
      </w:r>
    </w:p>
    <w:p w:rsidR="00FD3EA1" w:rsidRPr="00FD3EA1" w:rsidRDefault="00FD3EA1" w:rsidP="00644DDF">
      <w:pPr>
        <w:pStyle w:val="Bezodstpw"/>
        <w:numPr>
          <w:ilvl w:val="0"/>
          <w:numId w:val="42"/>
        </w:numPr>
        <w:ind w:left="284" w:hanging="284"/>
        <w:jc w:val="both"/>
        <w:rPr>
          <w:rStyle w:val="FontStyle34"/>
          <w:sz w:val="24"/>
          <w:szCs w:val="24"/>
        </w:rPr>
      </w:pPr>
      <w:r w:rsidRPr="00FD3EA1">
        <w:rPr>
          <w:rFonts w:ascii="Times New Roman" w:hAnsi="Times New Roman"/>
          <w:sz w:val="24"/>
          <w:szCs w:val="24"/>
        </w:rPr>
        <w:t>Cena ryczałtowa musi obejmować wykonanie całego zamówienia</w:t>
      </w:r>
      <w:r w:rsidRPr="00FD3EA1">
        <w:rPr>
          <w:rStyle w:val="FontStyle34"/>
          <w:sz w:val="24"/>
          <w:szCs w:val="24"/>
        </w:rPr>
        <w:t>.</w:t>
      </w:r>
    </w:p>
    <w:p w:rsidR="00FD3EA1" w:rsidRPr="00FD3EA1" w:rsidRDefault="00FD3EA1" w:rsidP="00644DDF">
      <w:pPr>
        <w:pStyle w:val="Bezodstpw"/>
        <w:numPr>
          <w:ilvl w:val="0"/>
          <w:numId w:val="42"/>
        </w:numPr>
        <w:ind w:left="284" w:hanging="284"/>
        <w:jc w:val="both"/>
        <w:rPr>
          <w:rFonts w:ascii="Times New Roman" w:hAnsi="Times New Roman"/>
          <w:sz w:val="24"/>
          <w:szCs w:val="24"/>
        </w:rPr>
      </w:pPr>
      <w:r w:rsidRPr="00FD3EA1">
        <w:rPr>
          <w:rFonts w:ascii="Times New Roman" w:hAnsi="Times New Roman"/>
          <w:sz w:val="24"/>
          <w:szCs w:val="24"/>
        </w:rPr>
        <w:t>Cena ryczałtowa powinna zawierać w sobie ewentualne upusty proponowane przez Wykonawcę (niedopuszczalne są żadne negocjacje cenowe).</w:t>
      </w:r>
    </w:p>
    <w:p w:rsidR="00FD3EA1" w:rsidRPr="008254C1" w:rsidRDefault="00FD3EA1" w:rsidP="00644DDF">
      <w:pPr>
        <w:pStyle w:val="Bezodstpw"/>
        <w:numPr>
          <w:ilvl w:val="0"/>
          <w:numId w:val="42"/>
        </w:numPr>
        <w:ind w:left="284" w:hanging="284"/>
        <w:jc w:val="both"/>
        <w:rPr>
          <w:rFonts w:ascii="Times New Roman" w:hAnsi="Times New Roman"/>
          <w:b/>
          <w:sz w:val="24"/>
          <w:szCs w:val="24"/>
        </w:rPr>
      </w:pPr>
      <w:r w:rsidRPr="00FD3EA1">
        <w:rPr>
          <w:rFonts w:ascii="Times New Roman" w:hAnsi="Times New Roman"/>
          <w:sz w:val="24"/>
          <w:szCs w:val="24"/>
        </w:rPr>
        <w:t>W cenie ryczałtowej oferty Wykonawca</w:t>
      </w:r>
      <w:r w:rsidRPr="008254C1">
        <w:rPr>
          <w:rFonts w:ascii="Times New Roman" w:hAnsi="Times New Roman"/>
          <w:sz w:val="24"/>
          <w:szCs w:val="24"/>
        </w:rPr>
        <w:t xml:space="preserve"> ujmie </w:t>
      </w:r>
      <w:r w:rsidRPr="008254C1">
        <w:rPr>
          <w:rFonts w:ascii="Times New Roman" w:hAnsi="Times New Roman"/>
          <w:sz w:val="24"/>
          <w:szCs w:val="24"/>
          <w:u w:val="single"/>
        </w:rPr>
        <w:t>wszystkie koszty</w:t>
      </w:r>
      <w:r w:rsidRPr="008254C1">
        <w:rPr>
          <w:rFonts w:ascii="Times New Roman" w:hAnsi="Times New Roman"/>
          <w:sz w:val="24"/>
          <w:szCs w:val="24"/>
        </w:rPr>
        <w:t xml:space="preserve"> związane z wykonaniem całego przedmiotu zamówienia, wynikające z dokumentacji przetargowej oraz wszelkie inne </w:t>
      </w:r>
      <w:r w:rsidRPr="008254C1">
        <w:rPr>
          <w:rFonts w:ascii="Times New Roman" w:hAnsi="Times New Roman"/>
          <w:sz w:val="24"/>
          <w:szCs w:val="24"/>
        </w:rPr>
        <w:lastRenderedPageBreak/>
        <w:t xml:space="preserve">koszty nieujęte w dokumentacji, bez których nie jest możliwe wykonanie zamówienia, </w:t>
      </w:r>
      <w:r w:rsidR="00381C5B">
        <w:rPr>
          <w:rFonts w:ascii="Times New Roman" w:hAnsi="Times New Roman"/>
          <w:sz w:val="24"/>
          <w:szCs w:val="24"/>
        </w:rPr>
        <w:t xml:space="preserve">                </w:t>
      </w:r>
      <w:r w:rsidRPr="008254C1">
        <w:rPr>
          <w:rFonts w:ascii="Times New Roman" w:hAnsi="Times New Roman"/>
          <w:sz w:val="24"/>
          <w:szCs w:val="24"/>
        </w:rPr>
        <w:t>w tym szczególności:</w:t>
      </w:r>
    </w:p>
    <w:p w:rsidR="00FD3EA1" w:rsidRPr="008254C1" w:rsidRDefault="00FD3EA1" w:rsidP="00644DDF">
      <w:pPr>
        <w:pStyle w:val="Bezodstpw"/>
        <w:numPr>
          <w:ilvl w:val="0"/>
          <w:numId w:val="43"/>
        </w:numPr>
        <w:ind w:left="709" w:hanging="283"/>
        <w:jc w:val="both"/>
        <w:rPr>
          <w:rFonts w:ascii="Times New Roman" w:hAnsi="Times New Roman"/>
          <w:sz w:val="24"/>
          <w:szCs w:val="24"/>
        </w:rPr>
      </w:pPr>
      <w:r w:rsidRPr="008254C1">
        <w:rPr>
          <w:rFonts w:ascii="Times New Roman" w:hAnsi="Times New Roman"/>
          <w:sz w:val="24"/>
          <w:szCs w:val="24"/>
        </w:rPr>
        <w:t>możliwą zmianę ilości odbieranych odpadów,</w:t>
      </w:r>
    </w:p>
    <w:p w:rsidR="00FD3EA1" w:rsidRPr="008254C1" w:rsidRDefault="00FD3EA1" w:rsidP="00644DDF">
      <w:pPr>
        <w:pStyle w:val="Bezodstpw"/>
        <w:numPr>
          <w:ilvl w:val="0"/>
          <w:numId w:val="43"/>
        </w:numPr>
        <w:ind w:left="709" w:hanging="283"/>
        <w:jc w:val="both"/>
        <w:rPr>
          <w:rFonts w:ascii="Times New Roman" w:hAnsi="Times New Roman"/>
          <w:sz w:val="24"/>
          <w:szCs w:val="24"/>
        </w:rPr>
      </w:pPr>
      <w:r w:rsidRPr="008254C1">
        <w:rPr>
          <w:rFonts w:ascii="Times New Roman" w:hAnsi="Times New Roman"/>
          <w:sz w:val="24"/>
          <w:szCs w:val="24"/>
        </w:rPr>
        <w:t>możliwą zmianę ilości obsługiwanych budynków oraz wynikającą z tego zmianę liczby mieszkańców,</w:t>
      </w:r>
    </w:p>
    <w:p w:rsidR="00FD3EA1" w:rsidRPr="008254C1" w:rsidRDefault="00FD3EA1" w:rsidP="00644DDF">
      <w:pPr>
        <w:pStyle w:val="Bezodstpw"/>
        <w:numPr>
          <w:ilvl w:val="0"/>
          <w:numId w:val="43"/>
        </w:numPr>
        <w:ind w:left="709" w:hanging="283"/>
        <w:jc w:val="both"/>
        <w:rPr>
          <w:rFonts w:ascii="Times New Roman" w:hAnsi="Times New Roman"/>
          <w:sz w:val="24"/>
          <w:szCs w:val="24"/>
        </w:rPr>
      </w:pPr>
      <w:r w:rsidRPr="008254C1">
        <w:rPr>
          <w:rFonts w:ascii="Times New Roman" w:hAnsi="Times New Roman"/>
          <w:sz w:val="24"/>
          <w:szCs w:val="24"/>
        </w:rPr>
        <w:t>wymagania co do częstotliwości i sposobu odbierania odpadów,</w:t>
      </w:r>
    </w:p>
    <w:p w:rsidR="00FD3EA1" w:rsidRPr="008254C1" w:rsidRDefault="00FD3EA1" w:rsidP="00644DDF">
      <w:pPr>
        <w:pStyle w:val="Bezodstpw"/>
        <w:numPr>
          <w:ilvl w:val="0"/>
          <w:numId w:val="43"/>
        </w:numPr>
        <w:ind w:left="709" w:hanging="283"/>
        <w:jc w:val="both"/>
        <w:rPr>
          <w:rFonts w:ascii="Times New Roman" w:hAnsi="Times New Roman"/>
          <w:sz w:val="24"/>
          <w:szCs w:val="24"/>
        </w:rPr>
      </w:pPr>
      <w:r w:rsidRPr="008254C1">
        <w:rPr>
          <w:rFonts w:ascii="Times New Roman" w:hAnsi="Times New Roman"/>
          <w:sz w:val="24"/>
          <w:szCs w:val="24"/>
        </w:rPr>
        <w:t>koszty przekazania odpadów komunalnych do miejsc ich przetwarzania,</w:t>
      </w:r>
    </w:p>
    <w:p w:rsidR="00FD3EA1" w:rsidRPr="008254C1" w:rsidRDefault="00FD3EA1" w:rsidP="00644DDF">
      <w:pPr>
        <w:pStyle w:val="Bezodstpw"/>
        <w:numPr>
          <w:ilvl w:val="0"/>
          <w:numId w:val="43"/>
        </w:numPr>
        <w:ind w:left="709" w:hanging="283"/>
        <w:jc w:val="both"/>
        <w:rPr>
          <w:rFonts w:ascii="Times New Roman" w:hAnsi="Times New Roman"/>
          <w:sz w:val="24"/>
          <w:szCs w:val="24"/>
        </w:rPr>
      </w:pPr>
      <w:r w:rsidRPr="008254C1">
        <w:rPr>
          <w:rFonts w:ascii="Times New Roman" w:hAnsi="Times New Roman"/>
          <w:sz w:val="24"/>
          <w:szCs w:val="24"/>
        </w:rPr>
        <w:t>zachowanie właściwego stanu sa</w:t>
      </w:r>
      <w:r>
        <w:rPr>
          <w:rFonts w:ascii="Times New Roman" w:hAnsi="Times New Roman"/>
          <w:sz w:val="24"/>
          <w:szCs w:val="24"/>
        </w:rPr>
        <w:t xml:space="preserve">nitarnego użytkowanych pojazdów </w:t>
      </w:r>
      <w:r w:rsidRPr="008254C1">
        <w:rPr>
          <w:rFonts w:ascii="Times New Roman" w:hAnsi="Times New Roman"/>
          <w:sz w:val="24"/>
          <w:szCs w:val="24"/>
        </w:rPr>
        <w:t xml:space="preserve">(mycie i </w:t>
      </w:r>
      <w:proofErr w:type="spellStart"/>
      <w:r w:rsidRPr="008254C1">
        <w:rPr>
          <w:rFonts w:ascii="Times New Roman" w:hAnsi="Times New Roman"/>
          <w:sz w:val="24"/>
          <w:szCs w:val="24"/>
        </w:rPr>
        <w:t>dezynfe</w:t>
      </w:r>
      <w:r>
        <w:rPr>
          <w:rFonts w:ascii="Times New Roman" w:hAnsi="Times New Roman"/>
          <w:sz w:val="24"/>
          <w:szCs w:val="24"/>
        </w:rPr>
        <w:t>-</w:t>
      </w:r>
      <w:r w:rsidRPr="008254C1">
        <w:rPr>
          <w:rFonts w:ascii="Times New Roman" w:hAnsi="Times New Roman"/>
          <w:sz w:val="24"/>
          <w:szCs w:val="24"/>
        </w:rPr>
        <w:t>kcja</w:t>
      </w:r>
      <w:proofErr w:type="spellEnd"/>
      <w:r w:rsidRPr="008254C1">
        <w:rPr>
          <w:rFonts w:ascii="Times New Roman" w:hAnsi="Times New Roman"/>
          <w:sz w:val="24"/>
          <w:szCs w:val="24"/>
        </w:rPr>
        <w:t xml:space="preserve"> sprzętu winno odbywać się w warunkach spełniających wymagania z zakresu ochrony środowiska i ochrony sanitarnej),</w:t>
      </w:r>
    </w:p>
    <w:p w:rsidR="00FD3EA1" w:rsidRPr="008254C1" w:rsidRDefault="00FD3EA1" w:rsidP="00644DDF">
      <w:pPr>
        <w:pStyle w:val="Bezodstpw"/>
        <w:numPr>
          <w:ilvl w:val="0"/>
          <w:numId w:val="43"/>
        </w:numPr>
        <w:ind w:left="709" w:hanging="283"/>
        <w:jc w:val="both"/>
        <w:rPr>
          <w:rFonts w:ascii="Times New Roman" w:hAnsi="Times New Roman"/>
          <w:sz w:val="24"/>
          <w:szCs w:val="24"/>
        </w:rPr>
      </w:pPr>
      <w:r w:rsidRPr="008254C1">
        <w:rPr>
          <w:rFonts w:ascii="Times New Roman" w:hAnsi="Times New Roman"/>
          <w:sz w:val="24"/>
          <w:szCs w:val="24"/>
        </w:rPr>
        <w:t>porządkowanie terenu zanieczyszczonego odpadami i innymi zanieczyszczeniami                w trakcie trwania usługi,</w:t>
      </w:r>
    </w:p>
    <w:p w:rsidR="00FD3EA1" w:rsidRPr="008254C1" w:rsidRDefault="00FD3EA1" w:rsidP="00644DDF">
      <w:pPr>
        <w:pStyle w:val="Bezodstpw"/>
        <w:numPr>
          <w:ilvl w:val="0"/>
          <w:numId w:val="43"/>
        </w:numPr>
        <w:ind w:left="709" w:hanging="283"/>
        <w:jc w:val="both"/>
        <w:rPr>
          <w:rFonts w:ascii="Times New Roman" w:hAnsi="Times New Roman"/>
          <w:sz w:val="24"/>
          <w:szCs w:val="24"/>
        </w:rPr>
      </w:pPr>
      <w:r w:rsidRPr="008254C1">
        <w:rPr>
          <w:rFonts w:ascii="Times New Roman" w:hAnsi="Times New Roman"/>
          <w:sz w:val="24"/>
          <w:szCs w:val="24"/>
        </w:rPr>
        <w:t>naprawianie i ponoszenie kosztów naprawy szkód wyrządzonych podczas wykonywania usługi,</w:t>
      </w:r>
    </w:p>
    <w:p w:rsidR="00FD3EA1" w:rsidRPr="008254C1" w:rsidRDefault="00FD3EA1" w:rsidP="00644DDF">
      <w:pPr>
        <w:pStyle w:val="Bezodstpw"/>
        <w:numPr>
          <w:ilvl w:val="0"/>
          <w:numId w:val="43"/>
        </w:numPr>
        <w:ind w:left="709" w:hanging="283"/>
        <w:jc w:val="both"/>
        <w:rPr>
          <w:rFonts w:ascii="Times New Roman" w:hAnsi="Times New Roman"/>
          <w:sz w:val="24"/>
          <w:szCs w:val="24"/>
        </w:rPr>
      </w:pPr>
      <w:r w:rsidRPr="008254C1">
        <w:rPr>
          <w:rFonts w:ascii="Times New Roman" w:hAnsi="Times New Roman"/>
          <w:sz w:val="24"/>
          <w:szCs w:val="24"/>
        </w:rPr>
        <w:t xml:space="preserve">zapewnienie przez cały okres trwania umowy dla właściwej realizacji przedmiotu umowy odpowiedniej ilości i obsługi środków technicznych, gwarantujących terminowe i jakościowe wykonanie zakresu rzeczowego usługi, utrzymanie przedmiotowych środków technicznych w dobrym stanie technicznym, gwarantującym sprawną pracę </w:t>
      </w:r>
      <w:r w:rsidR="00E71397">
        <w:rPr>
          <w:rFonts w:ascii="Times New Roman" w:hAnsi="Times New Roman"/>
          <w:sz w:val="24"/>
          <w:szCs w:val="24"/>
        </w:rPr>
        <w:br/>
      </w:r>
      <w:r w:rsidRPr="008254C1">
        <w:rPr>
          <w:rFonts w:ascii="Times New Roman" w:hAnsi="Times New Roman"/>
          <w:sz w:val="24"/>
          <w:szCs w:val="24"/>
        </w:rPr>
        <w:t>i ciągłość świadczenia usług o kresie określonym w umowie,</w:t>
      </w:r>
    </w:p>
    <w:p w:rsidR="00FD3EA1" w:rsidRPr="008254C1" w:rsidRDefault="00FD3EA1" w:rsidP="00644DDF">
      <w:pPr>
        <w:pStyle w:val="Bezodstpw"/>
        <w:numPr>
          <w:ilvl w:val="0"/>
          <w:numId w:val="43"/>
        </w:numPr>
        <w:ind w:left="709" w:hanging="283"/>
        <w:jc w:val="both"/>
        <w:rPr>
          <w:rFonts w:ascii="Times New Roman" w:hAnsi="Times New Roman"/>
          <w:sz w:val="24"/>
          <w:szCs w:val="24"/>
        </w:rPr>
      </w:pPr>
      <w:r w:rsidRPr="008254C1">
        <w:rPr>
          <w:rFonts w:ascii="Times New Roman" w:hAnsi="Times New Roman"/>
          <w:sz w:val="24"/>
          <w:szCs w:val="24"/>
        </w:rPr>
        <w:t xml:space="preserve"> wyposażenie własnych pracowników realizujących przedmiot zamówienia w odzież ochronną z logo firmy oraz w identyfikatory.</w:t>
      </w:r>
    </w:p>
    <w:p w:rsidR="00FD3EA1" w:rsidRPr="00FD3EA1" w:rsidRDefault="00FD3EA1" w:rsidP="00644DDF">
      <w:pPr>
        <w:pStyle w:val="Bezodstpw"/>
        <w:numPr>
          <w:ilvl w:val="0"/>
          <w:numId w:val="42"/>
        </w:numPr>
        <w:ind w:left="284" w:hanging="284"/>
        <w:jc w:val="both"/>
        <w:rPr>
          <w:rFonts w:ascii="Times New Roman" w:hAnsi="Times New Roman"/>
          <w:sz w:val="24"/>
          <w:szCs w:val="24"/>
        </w:rPr>
      </w:pPr>
      <w:r w:rsidRPr="00FD3EA1">
        <w:rPr>
          <w:rFonts w:ascii="Times New Roman" w:hAnsi="Times New Roman"/>
          <w:sz w:val="24"/>
          <w:szCs w:val="24"/>
        </w:rPr>
        <w:t>Zamawiający informuje, że w wyniku realizacji umowy nie będą prowadzone rozliczenia            w innych walutach niż PLN.</w:t>
      </w:r>
    </w:p>
    <w:p w:rsidR="00FD3EA1" w:rsidRPr="00FD3EA1" w:rsidRDefault="00FD3EA1" w:rsidP="00644DDF">
      <w:pPr>
        <w:pStyle w:val="Bezodstpw"/>
        <w:numPr>
          <w:ilvl w:val="0"/>
          <w:numId w:val="42"/>
        </w:numPr>
        <w:ind w:left="284" w:hanging="284"/>
        <w:jc w:val="both"/>
        <w:rPr>
          <w:rFonts w:ascii="Times New Roman" w:hAnsi="Times New Roman"/>
          <w:sz w:val="24"/>
          <w:szCs w:val="24"/>
        </w:rPr>
      </w:pPr>
      <w:r w:rsidRPr="00FD3EA1">
        <w:rPr>
          <w:rFonts w:ascii="Times New Roman" w:hAnsi="Times New Roman"/>
          <w:bCs/>
          <w:iCs/>
          <w:sz w:val="24"/>
          <w:szCs w:val="24"/>
        </w:rPr>
        <w:t>Ryczałtowa cena podana w Ofercie powinna być ceną stałą w całym okresie realizacji przedmiotu zamówienia.</w:t>
      </w:r>
    </w:p>
    <w:p w:rsidR="00FD3EA1" w:rsidRDefault="00FD3EA1" w:rsidP="00644DDF">
      <w:pPr>
        <w:pStyle w:val="Bezodstpw"/>
        <w:numPr>
          <w:ilvl w:val="0"/>
          <w:numId w:val="42"/>
        </w:numPr>
        <w:ind w:left="284" w:hanging="284"/>
        <w:jc w:val="both"/>
        <w:rPr>
          <w:rStyle w:val="Domylnaczcionkaakapitu1"/>
          <w:rFonts w:ascii="Times New Roman" w:hAnsi="Times New Roman"/>
          <w:sz w:val="24"/>
        </w:rPr>
      </w:pPr>
      <w:r w:rsidRPr="00FD3EA1">
        <w:rPr>
          <w:rStyle w:val="Domylnaczcionkaakapitu1"/>
          <w:rFonts w:ascii="Times New Roman" w:hAnsi="Times New Roman"/>
          <w:sz w:val="24"/>
        </w:rPr>
        <w:t>Wykonawca</w:t>
      </w:r>
      <w:r w:rsidRPr="008254C1">
        <w:rPr>
          <w:rStyle w:val="Domylnaczcionkaakapitu1"/>
          <w:rFonts w:ascii="Times New Roman" w:hAnsi="Times New Roman"/>
          <w:sz w:val="24"/>
        </w:rPr>
        <w:t xml:space="preserve"> oblicza cenę oferty zgodnie z formularzem cenowym, którego wzór stanowi</w:t>
      </w:r>
      <w:r w:rsidRPr="008254C1">
        <w:rPr>
          <w:rFonts w:ascii="Times New Roman" w:hAnsi="Times New Roman"/>
          <w:sz w:val="24"/>
          <w:szCs w:val="24"/>
        </w:rPr>
        <w:t xml:space="preserve"> </w:t>
      </w:r>
      <w:r w:rsidRPr="00CF3A88">
        <w:rPr>
          <w:rStyle w:val="Domylnaczcionkaakapitu1"/>
          <w:rFonts w:ascii="Times New Roman" w:hAnsi="Times New Roman"/>
          <w:b/>
          <w:i/>
          <w:sz w:val="24"/>
        </w:rPr>
        <w:t>załącznik nr 1 do SIWZ</w:t>
      </w:r>
      <w:r w:rsidRPr="008254C1">
        <w:rPr>
          <w:rStyle w:val="Domylnaczcionkaakapitu1"/>
          <w:rFonts w:ascii="Times New Roman" w:hAnsi="Times New Roman"/>
          <w:sz w:val="24"/>
        </w:rPr>
        <w:t>.</w:t>
      </w:r>
    </w:p>
    <w:p w:rsidR="00636806" w:rsidRPr="008D64DC" w:rsidRDefault="00636806" w:rsidP="00636806">
      <w:pPr>
        <w:pStyle w:val="Akapitzlist"/>
        <w:autoSpaceDE w:val="0"/>
        <w:autoSpaceDN w:val="0"/>
        <w:adjustRightInd w:val="0"/>
        <w:spacing w:after="0" w:line="240" w:lineRule="auto"/>
        <w:ind w:left="567"/>
        <w:jc w:val="both"/>
        <w:rPr>
          <w:rFonts w:ascii="Times New Roman" w:hAnsi="Times New Roman" w:cs="Times New Roman"/>
          <w:b/>
          <w:sz w:val="12"/>
          <w:szCs w:val="12"/>
        </w:rPr>
      </w:pPr>
    </w:p>
    <w:p w:rsidR="008D64DC" w:rsidRPr="00E7656B" w:rsidRDefault="00163895" w:rsidP="00E7656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Pr>
          <w:rStyle w:val="Odwoaniedelikatne"/>
          <w:rFonts w:ascii="Times New Roman" w:hAnsi="Times New Roman" w:cs="Times New Roman"/>
          <w:b/>
          <w:color w:val="auto"/>
          <w:sz w:val="24"/>
          <w:szCs w:val="24"/>
          <w:u w:val="none"/>
          <w:shd w:val="clear" w:color="auto" w:fill="D9D9D9" w:themeFill="background1" w:themeFillShade="D9"/>
        </w:rPr>
        <w:t xml:space="preserve">§ 17 </w:t>
      </w:r>
      <w:r w:rsidR="00E7656B" w:rsidRPr="00E7656B">
        <w:rPr>
          <w:rFonts w:ascii="Times New Roman" w:hAnsi="Times New Roman" w:cs="Times New Roman"/>
          <w:b/>
          <w:sz w:val="24"/>
          <w:szCs w:val="24"/>
        </w:rPr>
        <w:t xml:space="preserve">OPIS KRYTERIÓW, KTÓRYMI ZAMAWIAJĄCY BĘDZIE SIĘ KIEROWAŁ PRZY WYBORZE OFERTY WRAZ Z PODANIEM WAG </w:t>
      </w:r>
      <w:r w:rsidR="00E7656B">
        <w:rPr>
          <w:rFonts w:ascii="Times New Roman" w:hAnsi="Times New Roman" w:cs="Times New Roman"/>
          <w:b/>
          <w:sz w:val="24"/>
          <w:szCs w:val="24"/>
        </w:rPr>
        <w:t xml:space="preserve">                                                   </w:t>
      </w:r>
      <w:r w:rsidR="00E7656B" w:rsidRPr="00E7656B">
        <w:rPr>
          <w:rFonts w:ascii="Times New Roman" w:hAnsi="Times New Roman" w:cs="Times New Roman"/>
          <w:b/>
          <w:sz w:val="24"/>
          <w:szCs w:val="24"/>
        </w:rPr>
        <w:t xml:space="preserve">TYCH KRYTERIÓW I </w:t>
      </w:r>
      <w:r w:rsidR="00E7656B">
        <w:rPr>
          <w:rFonts w:ascii="Times New Roman" w:hAnsi="Times New Roman" w:cs="Times New Roman"/>
          <w:b/>
          <w:sz w:val="24"/>
          <w:szCs w:val="24"/>
        </w:rPr>
        <w:t xml:space="preserve"> </w:t>
      </w:r>
      <w:r w:rsidR="00E7656B" w:rsidRPr="00E7656B">
        <w:rPr>
          <w:rFonts w:ascii="Times New Roman" w:hAnsi="Times New Roman" w:cs="Times New Roman"/>
          <w:b/>
          <w:sz w:val="24"/>
          <w:szCs w:val="24"/>
        </w:rPr>
        <w:t>SPOSOBU OCENY OFERT</w:t>
      </w:r>
    </w:p>
    <w:p w:rsidR="00304EB7" w:rsidRPr="008E00D5" w:rsidRDefault="00304EB7" w:rsidP="00644DDF">
      <w:pPr>
        <w:pStyle w:val="Akapitzlist"/>
        <w:numPr>
          <w:ilvl w:val="1"/>
          <w:numId w:val="44"/>
        </w:numPr>
        <w:autoSpaceDE w:val="0"/>
        <w:autoSpaceDN w:val="0"/>
        <w:adjustRightInd w:val="0"/>
        <w:spacing w:after="0" w:line="240" w:lineRule="auto"/>
        <w:ind w:left="284" w:hanging="284"/>
        <w:jc w:val="both"/>
        <w:rPr>
          <w:rFonts w:ascii="Times New Roman" w:hAnsi="Times New Roman" w:cs="Times New Roman"/>
          <w:sz w:val="24"/>
          <w:szCs w:val="24"/>
        </w:rPr>
      </w:pPr>
      <w:r w:rsidRPr="008E00D5">
        <w:rPr>
          <w:rFonts w:ascii="Times New Roman" w:hAnsi="Times New Roman" w:cs="Times New Roman"/>
          <w:sz w:val="24"/>
          <w:szCs w:val="24"/>
        </w:rPr>
        <w:t>Otwarcia i oceny ofert dokona Komisja Przetargowa powołana zarzą</w:t>
      </w:r>
      <w:r w:rsidR="008D64DC" w:rsidRPr="008E00D5">
        <w:rPr>
          <w:rFonts w:ascii="Times New Roman" w:hAnsi="Times New Roman" w:cs="Times New Roman"/>
          <w:sz w:val="24"/>
          <w:szCs w:val="24"/>
        </w:rPr>
        <w:t>dzeniem Burmistrza Miasta Sławn</w:t>
      </w:r>
      <w:r w:rsidRPr="008E00D5">
        <w:rPr>
          <w:rFonts w:ascii="Times New Roman" w:hAnsi="Times New Roman" w:cs="Times New Roman"/>
          <w:sz w:val="24"/>
          <w:szCs w:val="24"/>
        </w:rPr>
        <w:t>o.</w:t>
      </w:r>
    </w:p>
    <w:p w:rsidR="00C17929" w:rsidRPr="00161A16" w:rsidRDefault="00304EB7" w:rsidP="00161A16">
      <w:pPr>
        <w:pStyle w:val="Akapitzlist"/>
        <w:numPr>
          <w:ilvl w:val="1"/>
          <w:numId w:val="44"/>
        </w:numPr>
        <w:autoSpaceDE w:val="0"/>
        <w:autoSpaceDN w:val="0"/>
        <w:adjustRightInd w:val="0"/>
        <w:spacing w:after="0" w:line="240" w:lineRule="auto"/>
        <w:ind w:left="284" w:hanging="284"/>
        <w:jc w:val="both"/>
        <w:rPr>
          <w:rFonts w:ascii="Times New Roman" w:hAnsi="Times New Roman" w:cs="Times New Roman"/>
          <w:sz w:val="24"/>
          <w:szCs w:val="24"/>
        </w:rPr>
      </w:pPr>
      <w:r w:rsidRPr="008D64DC">
        <w:rPr>
          <w:rFonts w:ascii="Times New Roman" w:hAnsi="Times New Roman" w:cs="Times New Roman"/>
          <w:sz w:val="24"/>
        </w:rPr>
        <w:t>W przedmiotowym postępowaniu przy wyborze oferty najkorzystniejszej, Zamawiający będzie się kierował następującymi kryteriami oceny ofert:</w:t>
      </w:r>
    </w:p>
    <w:tbl>
      <w:tblPr>
        <w:tblStyle w:val="Tabela-Siatka"/>
        <w:tblW w:w="0" w:type="auto"/>
        <w:tblInd w:w="-34" w:type="dxa"/>
        <w:tblLook w:val="04A0" w:firstRow="1" w:lastRow="0" w:firstColumn="1" w:lastColumn="0" w:noHBand="0" w:noVBand="1"/>
      </w:tblPr>
      <w:tblGrid>
        <w:gridCol w:w="477"/>
        <w:gridCol w:w="6334"/>
        <w:gridCol w:w="1323"/>
        <w:gridCol w:w="1329"/>
      </w:tblGrid>
      <w:tr w:rsidR="0024163A" w:rsidRPr="00182BE9" w:rsidTr="00737C49">
        <w:tc>
          <w:tcPr>
            <w:tcW w:w="426" w:type="dxa"/>
            <w:shd w:val="clear" w:color="auto" w:fill="A6A6A6" w:themeFill="background1" w:themeFillShade="A6"/>
          </w:tcPr>
          <w:p w:rsidR="0024163A" w:rsidRPr="00182BE9" w:rsidRDefault="0024163A" w:rsidP="0024163A">
            <w:pPr>
              <w:pStyle w:val="Akapitzlist"/>
              <w:autoSpaceDE w:val="0"/>
              <w:autoSpaceDN w:val="0"/>
              <w:adjustRightInd w:val="0"/>
              <w:ind w:left="426" w:hanging="426"/>
              <w:jc w:val="center"/>
              <w:rPr>
                <w:rFonts w:ascii="Times New Roman" w:hAnsi="Times New Roman" w:cs="Times New Roman"/>
                <w:b/>
                <w:sz w:val="24"/>
                <w:szCs w:val="24"/>
              </w:rPr>
            </w:pPr>
            <w:r w:rsidRPr="00182BE9">
              <w:rPr>
                <w:rFonts w:ascii="Times New Roman" w:hAnsi="Times New Roman" w:cs="Times New Roman"/>
                <w:b/>
                <w:sz w:val="24"/>
                <w:szCs w:val="24"/>
              </w:rPr>
              <w:t>lp.</w:t>
            </w:r>
          </w:p>
        </w:tc>
        <w:tc>
          <w:tcPr>
            <w:tcW w:w="6385" w:type="dxa"/>
            <w:shd w:val="clear" w:color="auto" w:fill="A6A6A6" w:themeFill="background1" w:themeFillShade="A6"/>
          </w:tcPr>
          <w:p w:rsidR="0024163A" w:rsidRPr="00182BE9" w:rsidRDefault="0024163A" w:rsidP="0024163A">
            <w:pPr>
              <w:pStyle w:val="Akapitzlist"/>
              <w:autoSpaceDE w:val="0"/>
              <w:autoSpaceDN w:val="0"/>
              <w:adjustRightInd w:val="0"/>
              <w:ind w:left="426" w:hanging="426"/>
              <w:jc w:val="center"/>
              <w:rPr>
                <w:rFonts w:ascii="Times New Roman" w:hAnsi="Times New Roman" w:cs="Times New Roman"/>
                <w:b/>
                <w:sz w:val="24"/>
                <w:szCs w:val="24"/>
              </w:rPr>
            </w:pPr>
            <w:r w:rsidRPr="00182BE9">
              <w:rPr>
                <w:rFonts w:ascii="Times New Roman" w:hAnsi="Times New Roman" w:cs="Times New Roman"/>
                <w:b/>
                <w:sz w:val="24"/>
                <w:szCs w:val="24"/>
              </w:rPr>
              <w:t>opis kryteriów oceny</w:t>
            </w:r>
          </w:p>
        </w:tc>
        <w:tc>
          <w:tcPr>
            <w:tcW w:w="1323" w:type="dxa"/>
            <w:shd w:val="clear" w:color="auto" w:fill="A6A6A6" w:themeFill="background1" w:themeFillShade="A6"/>
          </w:tcPr>
          <w:p w:rsidR="0024163A" w:rsidRPr="00182BE9" w:rsidRDefault="0024163A" w:rsidP="005370AC">
            <w:pPr>
              <w:pStyle w:val="Akapitzlist"/>
              <w:autoSpaceDE w:val="0"/>
              <w:autoSpaceDN w:val="0"/>
              <w:adjustRightInd w:val="0"/>
              <w:ind w:left="426" w:hanging="426"/>
              <w:jc w:val="both"/>
              <w:rPr>
                <w:rFonts w:ascii="Times New Roman" w:hAnsi="Times New Roman" w:cs="Times New Roman"/>
                <w:b/>
                <w:sz w:val="24"/>
                <w:szCs w:val="24"/>
              </w:rPr>
            </w:pPr>
            <w:r>
              <w:rPr>
                <w:rFonts w:ascii="Times New Roman" w:hAnsi="Times New Roman" w:cs="Times New Roman"/>
                <w:b/>
                <w:sz w:val="24"/>
                <w:szCs w:val="24"/>
              </w:rPr>
              <w:t>oznaczenie</w:t>
            </w:r>
          </w:p>
        </w:tc>
        <w:tc>
          <w:tcPr>
            <w:tcW w:w="1329" w:type="dxa"/>
            <w:shd w:val="clear" w:color="auto" w:fill="A6A6A6" w:themeFill="background1" w:themeFillShade="A6"/>
          </w:tcPr>
          <w:p w:rsidR="0024163A" w:rsidRPr="00182BE9" w:rsidRDefault="0024163A" w:rsidP="0024163A">
            <w:pPr>
              <w:pStyle w:val="Akapitzlist"/>
              <w:autoSpaceDE w:val="0"/>
              <w:autoSpaceDN w:val="0"/>
              <w:adjustRightInd w:val="0"/>
              <w:ind w:left="59"/>
              <w:jc w:val="center"/>
              <w:rPr>
                <w:rFonts w:ascii="Times New Roman" w:hAnsi="Times New Roman" w:cs="Times New Roman"/>
                <w:b/>
                <w:sz w:val="24"/>
                <w:szCs w:val="24"/>
              </w:rPr>
            </w:pPr>
            <w:r w:rsidRPr="00182BE9">
              <w:rPr>
                <w:rFonts w:ascii="Times New Roman" w:hAnsi="Times New Roman" w:cs="Times New Roman"/>
                <w:b/>
                <w:sz w:val="24"/>
                <w:szCs w:val="24"/>
              </w:rPr>
              <w:t>waga kryterium</w:t>
            </w:r>
          </w:p>
        </w:tc>
      </w:tr>
      <w:tr w:rsidR="0024163A" w:rsidRPr="00182BE9" w:rsidTr="00737C49">
        <w:tc>
          <w:tcPr>
            <w:tcW w:w="426" w:type="dxa"/>
          </w:tcPr>
          <w:p w:rsidR="0024163A" w:rsidRPr="00182BE9" w:rsidRDefault="0024163A" w:rsidP="0024163A">
            <w:pPr>
              <w:pStyle w:val="Akapitzlist"/>
              <w:autoSpaceDE w:val="0"/>
              <w:autoSpaceDN w:val="0"/>
              <w:adjustRightInd w:val="0"/>
              <w:ind w:left="426" w:hanging="426"/>
              <w:jc w:val="center"/>
              <w:rPr>
                <w:rFonts w:ascii="Times New Roman" w:hAnsi="Times New Roman" w:cs="Times New Roman"/>
                <w:sz w:val="24"/>
                <w:szCs w:val="24"/>
              </w:rPr>
            </w:pPr>
            <w:r w:rsidRPr="00182BE9">
              <w:rPr>
                <w:rFonts w:ascii="Times New Roman" w:hAnsi="Times New Roman" w:cs="Times New Roman"/>
                <w:sz w:val="24"/>
                <w:szCs w:val="24"/>
              </w:rPr>
              <w:t>1.</w:t>
            </w:r>
          </w:p>
        </w:tc>
        <w:tc>
          <w:tcPr>
            <w:tcW w:w="6385" w:type="dxa"/>
          </w:tcPr>
          <w:p w:rsidR="0024163A" w:rsidRPr="00182BE9" w:rsidRDefault="0024163A" w:rsidP="00304EB7">
            <w:pPr>
              <w:pStyle w:val="Akapitzlist"/>
              <w:autoSpaceDE w:val="0"/>
              <w:autoSpaceDN w:val="0"/>
              <w:adjustRightInd w:val="0"/>
              <w:ind w:left="426" w:hanging="426"/>
              <w:jc w:val="both"/>
              <w:rPr>
                <w:rFonts w:ascii="Times New Roman" w:hAnsi="Times New Roman" w:cs="Times New Roman"/>
                <w:sz w:val="24"/>
                <w:szCs w:val="24"/>
              </w:rPr>
            </w:pPr>
            <w:r w:rsidRPr="00182BE9">
              <w:rPr>
                <w:rFonts w:ascii="Times New Roman" w:hAnsi="Times New Roman" w:cs="Times New Roman"/>
                <w:sz w:val="24"/>
                <w:szCs w:val="24"/>
              </w:rPr>
              <w:t xml:space="preserve">Cena </w:t>
            </w:r>
          </w:p>
        </w:tc>
        <w:tc>
          <w:tcPr>
            <w:tcW w:w="1323" w:type="dxa"/>
          </w:tcPr>
          <w:p w:rsidR="0024163A" w:rsidRPr="00182BE9" w:rsidRDefault="0024163A" w:rsidP="0024163A">
            <w:pPr>
              <w:pStyle w:val="Akapitzlist"/>
              <w:autoSpaceDE w:val="0"/>
              <w:autoSpaceDN w:val="0"/>
              <w:adjustRightInd w:val="0"/>
              <w:ind w:left="426" w:hanging="426"/>
              <w:jc w:val="center"/>
              <w:rPr>
                <w:rFonts w:ascii="Times New Roman" w:hAnsi="Times New Roman" w:cs="Times New Roman"/>
                <w:sz w:val="24"/>
                <w:szCs w:val="24"/>
              </w:rPr>
            </w:pPr>
            <w:r>
              <w:rPr>
                <w:rFonts w:ascii="Times New Roman" w:hAnsi="Times New Roman" w:cs="Times New Roman"/>
                <w:sz w:val="24"/>
                <w:szCs w:val="24"/>
              </w:rPr>
              <w:t>C</w:t>
            </w:r>
          </w:p>
        </w:tc>
        <w:tc>
          <w:tcPr>
            <w:tcW w:w="1329" w:type="dxa"/>
          </w:tcPr>
          <w:p w:rsidR="0024163A" w:rsidRPr="00182BE9" w:rsidRDefault="0024163A" w:rsidP="0024163A">
            <w:pPr>
              <w:pStyle w:val="Akapitzlist"/>
              <w:autoSpaceDE w:val="0"/>
              <w:autoSpaceDN w:val="0"/>
              <w:adjustRightInd w:val="0"/>
              <w:ind w:left="426" w:hanging="426"/>
              <w:jc w:val="center"/>
              <w:rPr>
                <w:rFonts w:ascii="Times New Roman" w:hAnsi="Times New Roman" w:cs="Times New Roman"/>
                <w:sz w:val="24"/>
                <w:szCs w:val="24"/>
              </w:rPr>
            </w:pPr>
            <w:r w:rsidRPr="00182BE9">
              <w:rPr>
                <w:rFonts w:ascii="Times New Roman" w:hAnsi="Times New Roman" w:cs="Times New Roman"/>
                <w:sz w:val="24"/>
                <w:szCs w:val="24"/>
              </w:rPr>
              <w:t>60%</w:t>
            </w:r>
          </w:p>
        </w:tc>
      </w:tr>
      <w:tr w:rsidR="0024163A" w:rsidRPr="005D73BF" w:rsidTr="00737C49">
        <w:tc>
          <w:tcPr>
            <w:tcW w:w="426" w:type="dxa"/>
          </w:tcPr>
          <w:p w:rsidR="0024163A" w:rsidRPr="005D73BF" w:rsidRDefault="0024163A" w:rsidP="0024163A">
            <w:pPr>
              <w:pStyle w:val="Akapitzlist"/>
              <w:autoSpaceDE w:val="0"/>
              <w:autoSpaceDN w:val="0"/>
              <w:adjustRightInd w:val="0"/>
              <w:ind w:left="426" w:hanging="426"/>
              <w:jc w:val="center"/>
              <w:rPr>
                <w:rFonts w:ascii="Times New Roman" w:hAnsi="Times New Roman" w:cs="Times New Roman"/>
                <w:sz w:val="24"/>
                <w:szCs w:val="24"/>
              </w:rPr>
            </w:pPr>
            <w:r w:rsidRPr="005D73BF">
              <w:rPr>
                <w:rFonts w:ascii="Times New Roman" w:hAnsi="Times New Roman" w:cs="Times New Roman"/>
                <w:sz w:val="24"/>
                <w:szCs w:val="24"/>
              </w:rPr>
              <w:t>2.</w:t>
            </w:r>
          </w:p>
        </w:tc>
        <w:tc>
          <w:tcPr>
            <w:tcW w:w="6385" w:type="dxa"/>
          </w:tcPr>
          <w:p w:rsidR="0024163A" w:rsidRPr="005D73BF" w:rsidRDefault="0024163A" w:rsidP="00737C49">
            <w:pPr>
              <w:rPr>
                <w:rFonts w:ascii="Times New Roman" w:eastAsia="Times New Roman" w:hAnsi="Times New Roman" w:cs="Times New Roman"/>
                <w:sz w:val="24"/>
                <w:szCs w:val="24"/>
                <w:lang w:eastAsia="pl-PL"/>
              </w:rPr>
            </w:pPr>
            <w:bookmarkStart w:id="5" w:name="_Hlk527618758"/>
            <w:r w:rsidRPr="005D73BF">
              <w:rPr>
                <w:rFonts w:ascii="Times New Roman" w:eastAsia="Times New Roman" w:hAnsi="Times New Roman" w:cs="Times New Roman"/>
                <w:sz w:val="24"/>
                <w:szCs w:val="24"/>
                <w:lang w:eastAsia="pl-PL"/>
              </w:rPr>
              <w:t xml:space="preserve">Zatrudnienie (w oparciu o umowę o pracę) przy realizacji zamówienia osób zamieszkałych na terenie gminy </w:t>
            </w:r>
            <w:bookmarkEnd w:id="5"/>
            <w:r w:rsidR="00364A66" w:rsidRPr="005D73BF">
              <w:rPr>
                <w:rFonts w:ascii="Times New Roman" w:eastAsia="Times New Roman" w:hAnsi="Times New Roman" w:cs="Times New Roman"/>
                <w:sz w:val="24"/>
                <w:szCs w:val="24"/>
                <w:lang w:eastAsia="pl-PL"/>
              </w:rPr>
              <w:t xml:space="preserve">miejskiej </w:t>
            </w:r>
            <w:r w:rsidR="00737C49" w:rsidRPr="005D73BF">
              <w:rPr>
                <w:rFonts w:ascii="Times New Roman" w:eastAsia="Times New Roman" w:hAnsi="Times New Roman" w:cs="Times New Roman"/>
                <w:sz w:val="24"/>
                <w:szCs w:val="24"/>
                <w:lang w:eastAsia="pl-PL"/>
              </w:rPr>
              <w:t xml:space="preserve">          </w:t>
            </w:r>
            <w:r w:rsidR="00364A66" w:rsidRPr="005D73BF">
              <w:rPr>
                <w:rFonts w:ascii="Times New Roman" w:eastAsia="Times New Roman" w:hAnsi="Times New Roman" w:cs="Times New Roman"/>
                <w:sz w:val="24"/>
                <w:szCs w:val="24"/>
                <w:lang w:eastAsia="pl-PL"/>
              </w:rPr>
              <w:t>i wiejskiej Sławno</w:t>
            </w:r>
          </w:p>
        </w:tc>
        <w:tc>
          <w:tcPr>
            <w:tcW w:w="1323" w:type="dxa"/>
          </w:tcPr>
          <w:p w:rsidR="0024163A" w:rsidRPr="005D73BF" w:rsidRDefault="0024163A" w:rsidP="0024163A">
            <w:pPr>
              <w:pStyle w:val="Akapitzlist"/>
              <w:autoSpaceDE w:val="0"/>
              <w:autoSpaceDN w:val="0"/>
              <w:adjustRightInd w:val="0"/>
              <w:ind w:left="426" w:hanging="426"/>
              <w:jc w:val="center"/>
              <w:rPr>
                <w:rFonts w:ascii="Times New Roman" w:hAnsi="Times New Roman" w:cs="Times New Roman"/>
                <w:sz w:val="24"/>
                <w:szCs w:val="24"/>
              </w:rPr>
            </w:pPr>
          </w:p>
          <w:p w:rsidR="0024163A" w:rsidRPr="005D73BF" w:rsidRDefault="0024163A" w:rsidP="0024163A">
            <w:pPr>
              <w:pStyle w:val="Akapitzlist"/>
              <w:autoSpaceDE w:val="0"/>
              <w:autoSpaceDN w:val="0"/>
              <w:adjustRightInd w:val="0"/>
              <w:ind w:left="426" w:hanging="426"/>
              <w:jc w:val="center"/>
              <w:rPr>
                <w:rFonts w:ascii="Times New Roman" w:hAnsi="Times New Roman" w:cs="Times New Roman"/>
                <w:sz w:val="24"/>
                <w:szCs w:val="24"/>
              </w:rPr>
            </w:pPr>
            <w:r w:rsidRPr="005D73BF">
              <w:rPr>
                <w:rFonts w:ascii="Times New Roman" w:hAnsi="Times New Roman" w:cs="Times New Roman"/>
                <w:sz w:val="24"/>
                <w:szCs w:val="24"/>
              </w:rPr>
              <w:t>Z</w:t>
            </w:r>
          </w:p>
        </w:tc>
        <w:tc>
          <w:tcPr>
            <w:tcW w:w="1329" w:type="dxa"/>
          </w:tcPr>
          <w:p w:rsidR="0024163A" w:rsidRPr="005D73BF" w:rsidRDefault="0024163A" w:rsidP="0024163A">
            <w:pPr>
              <w:pStyle w:val="Akapitzlist"/>
              <w:autoSpaceDE w:val="0"/>
              <w:autoSpaceDN w:val="0"/>
              <w:adjustRightInd w:val="0"/>
              <w:ind w:left="426" w:hanging="426"/>
              <w:jc w:val="center"/>
              <w:rPr>
                <w:rFonts w:ascii="Times New Roman" w:hAnsi="Times New Roman" w:cs="Times New Roman"/>
                <w:sz w:val="24"/>
                <w:szCs w:val="24"/>
              </w:rPr>
            </w:pPr>
          </w:p>
          <w:p w:rsidR="0024163A" w:rsidRPr="005D73BF" w:rsidRDefault="0024163A" w:rsidP="0024163A">
            <w:pPr>
              <w:pStyle w:val="Akapitzlist"/>
              <w:autoSpaceDE w:val="0"/>
              <w:autoSpaceDN w:val="0"/>
              <w:adjustRightInd w:val="0"/>
              <w:ind w:left="426" w:hanging="426"/>
              <w:jc w:val="center"/>
              <w:rPr>
                <w:rFonts w:ascii="Times New Roman" w:hAnsi="Times New Roman" w:cs="Times New Roman"/>
                <w:sz w:val="24"/>
                <w:szCs w:val="24"/>
              </w:rPr>
            </w:pPr>
            <w:r w:rsidRPr="005D73BF">
              <w:rPr>
                <w:rFonts w:ascii="Times New Roman" w:hAnsi="Times New Roman" w:cs="Times New Roman"/>
                <w:sz w:val="24"/>
                <w:szCs w:val="24"/>
              </w:rPr>
              <w:t>20%</w:t>
            </w:r>
          </w:p>
        </w:tc>
      </w:tr>
      <w:tr w:rsidR="0024163A" w:rsidRPr="005D73BF" w:rsidTr="00737C49">
        <w:tc>
          <w:tcPr>
            <w:tcW w:w="426" w:type="dxa"/>
          </w:tcPr>
          <w:p w:rsidR="0024163A" w:rsidRPr="005D73BF" w:rsidRDefault="0024163A" w:rsidP="0024163A">
            <w:pPr>
              <w:pStyle w:val="Akapitzlist"/>
              <w:autoSpaceDE w:val="0"/>
              <w:autoSpaceDN w:val="0"/>
              <w:adjustRightInd w:val="0"/>
              <w:ind w:left="426" w:hanging="426"/>
              <w:jc w:val="center"/>
              <w:rPr>
                <w:rFonts w:ascii="Times New Roman" w:hAnsi="Times New Roman" w:cs="Times New Roman"/>
                <w:sz w:val="24"/>
                <w:szCs w:val="24"/>
              </w:rPr>
            </w:pPr>
            <w:r w:rsidRPr="005D73BF">
              <w:rPr>
                <w:rFonts w:ascii="Times New Roman" w:hAnsi="Times New Roman" w:cs="Times New Roman"/>
                <w:sz w:val="24"/>
                <w:szCs w:val="24"/>
              </w:rPr>
              <w:t>3.</w:t>
            </w:r>
          </w:p>
        </w:tc>
        <w:tc>
          <w:tcPr>
            <w:tcW w:w="6385" w:type="dxa"/>
            <w:vAlign w:val="center"/>
          </w:tcPr>
          <w:p w:rsidR="0024163A" w:rsidRPr="005D73BF" w:rsidRDefault="0024163A" w:rsidP="00737C49">
            <w:pPr>
              <w:pStyle w:val="Akapitzlist"/>
              <w:autoSpaceDE w:val="0"/>
              <w:autoSpaceDN w:val="0"/>
              <w:adjustRightInd w:val="0"/>
              <w:ind w:left="0"/>
              <w:rPr>
                <w:rFonts w:ascii="Times New Roman" w:hAnsi="Times New Roman" w:cs="Times New Roman"/>
                <w:sz w:val="24"/>
                <w:szCs w:val="24"/>
              </w:rPr>
            </w:pPr>
            <w:r w:rsidRPr="005D73BF">
              <w:rPr>
                <w:rFonts w:ascii="Times New Roman" w:hAnsi="Times New Roman" w:cs="Times New Roman"/>
                <w:sz w:val="24"/>
                <w:szCs w:val="24"/>
              </w:rPr>
              <w:t>Zorganizowanie wycieczk</w:t>
            </w:r>
            <w:r w:rsidR="00364A66" w:rsidRPr="005D73BF">
              <w:rPr>
                <w:rFonts w:ascii="Times New Roman" w:hAnsi="Times New Roman" w:cs="Times New Roman"/>
                <w:sz w:val="24"/>
                <w:szCs w:val="24"/>
              </w:rPr>
              <w:t>i</w:t>
            </w:r>
            <w:r w:rsidR="00227B7C" w:rsidRPr="005D73BF">
              <w:rPr>
                <w:rFonts w:ascii="Times New Roman" w:hAnsi="Times New Roman" w:cs="Times New Roman"/>
                <w:sz w:val="24"/>
                <w:szCs w:val="24"/>
              </w:rPr>
              <w:t xml:space="preserve"> </w:t>
            </w:r>
            <w:r w:rsidRPr="005D73BF">
              <w:rPr>
                <w:rFonts w:ascii="Times New Roman" w:hAnsi="Times New Roman" w:cs="Times New Roman"/>
                <w:sz w:val="24"/>
                <w:szCs w:val="24"/>
              </w:rPr>
              <w:t>edukacyjn</w:t>
            </w:r>
            <w:r w:rsidR="00364A66" w:rsidRPr="005D73BF">
              <w:rPr>
                <w:rFonts w:ascii="Times New Roman" w:hAnsi="Times New Roman" w:cs="Times New Roman"/>
                <w:sz w:val="24"/>
                <w:szCs w:val="24"/>
              </w:rPr>
              <w:t>ej</w:t>
            </w:r>
            <w:r w:rsidRPr="005D73BF">
              <w:rPr>
                <w:rFonts w:ascii="Times New Roman" w:hAnsi="Times New Roman" w:cs="Times New Roman"/>
                <w:sz w:val="24"/>
                <w:szCs w:val="24"/>
              </w:rPr>
              <w:t xml:space="preserve"> do RIPOK dla </w:t>
            </w:r>
            <w:r w:rsidR="00737C49" w:rsidRPr="005D73BF">
              <w:rPr>
                <w:rFonts w:ascii="Times New Roman" w:hAnsi="Times New Roman" w:cs="Times New Roman"/>
                <w:sz w:val="24"/>
                <w:szCs w:val="24"/>
              </w:rPr>
              <w:t>uczniów</w:t>
            </w:r>
            <w:r w:rsidRPr="005D73BF">
              <w:rPr>
                <w:rFonts w:ascii="Times New Roman" w:hAnsi="Times New Roman" w:cs="Times New Roman"/>
                <w:sz w:val="24"/>
                <w:szCs w:val="24"/>
              </w:rPr>
              <w:t xml:space="preserve"> z klas VI </w:t>
            </w:r>
            <w:bookmarkStart w:id="6" w:name="_Hlk527715288"/>
            <w:r w:rsidR="00364A66" w:rsidRPr="005D73BF">
              <w:rPr>
                <w:rFonts w:ascii="Times New Roman" w:hAnsi="Times New Roman" w:cs="Times New Roman"/>
                <w:sz w:val="24"/>
                <w:szCs w:val="24"/>
              </w:rPr>
              <w:t>szk</w:t>
            </w:r>
            <w:r w:rsidR="00737C49" w:rsidRPr="005D73BF">
              <w:rPr>
                <w:rFonts w:ascii="Times New Roman" w:hAnsi="Times New Roman" w:cs="Times New Roman"/>
                <w:sz w:val="24"/>
                <w:szCs w:val="24"/>
              </w:rPr>
              <w:t>ó</w:t>
            </w:r>
            <w:r w:rsidR="00364A66" w:rsidRPr="005D73BF">
              <w:rPr>
                <w:rFonts w:ascii="Times New Roman" w:hAnsi="Times New Roman" w:cs="Times New Roman"/>
                <w:sz w:val="24"/>
                <w:szCs w:val="24"/>
              </w:rPr>
              <w:t>ł podstawow</w:t>
            </w:r>
            <w:r w:rsidR="00737C49" w:rsidRPr="005D73BF">
              <w:rPr>
                <w:rFonts w:ascii="Times New Roman" w:hAnsi="Times New Roman" w:cs="Times New Roman"/>
                <w:sz w:val="24"/>
                <w:szCs w:val="24"/>
              </w:rPr>
              <w:t>ych</w:t>
            </w:r>
            <w:r w:rsidR="00364A66" w:rsidRPr="005D73BF">
              <w:rPr>
                <w:rFonts w:ascii="Times New Roman" w:hAnsi="Times New Roman" w:cs="Times New Roman"/>
                <w:sz w:val="24"/>
                <w:szCs w:val="24"/>
              </w:rPr>
              <w:t xml:space="preserve"> nr 1 i nr 3 w Sławnie</w:t>
            </w:r>
            <w:bookmarkEnd w:id="6"/>
            <w:r w:rsidR="00DC4B9F" w:rsidRPr="005D73BF">
              <w:rPr>
                <w:rFonts w:ascii="Times New Roman" w:hAnsi="Times New Roman" w:cs="Times New Roman"/>
                <w:sz w:val="24"/>
                <w:szCs w:val="24"/>
              </w:rPr>
              <w:t>*</w:t>
            </w:r>
          </w:p>
        </w:tc>
        <w:tc>
          <w:tcPr>
            <w:tcW w:w="1323" w:type="dxa"/>
          </w:tcPr>
          <w:p w:rsidR="00227B7C" w:rsidRPr="005D73BF" w:rsidRDefault="00227B7C" w:rsidP="0024163A">
            <w:pPr>
              <w:pStyle w:val="Akapitzlist"/>
              <w:autoSpaceDE w:val="0"/>
              <w:autoSpaceDN w:val="0"/>
              <w:adjustRightInd w:val="0"/>
              <w:ind w:left="426" w:hanging="426"/>
              <w:jc w:val="center"/>
              <w:rPr>
                <w:rFonts w:ascii="Times New Roman" w:hAnsi="Times New Roman" w:cs="Times New Roman"/>
                <w:sz w:val="24"/>
                <w:szCs w:val="24"/>
              </w:rPr>
            </w:pPr>
          </w:p>
          <w:p w:rsidR="0024163A" w:rsidRPr="005D73BF" w:rsidRDefault="0024163A" w:rsidP="0024163A">
            <w:pPr>
              <w:pStyle w:val="Akapitzlist"/>
              <w:autoSpaceDE w:val="0"/>
              <w:autoSpaceDN w:val="0"/>
              <w:adjustRightInd w:val="0"/>
              <w:ind w:left="426" w:hanging="426"/>
              <w:jc w:val="center"/>
              <w:rPr>
                <w:rFonts w:ascii="Times New Roman" w:hAnsi="Times New Roman" w:cs="Times New Roman"/>
                <w:sz w:val="24"/>
                <w:szCs w:val="24"/>
              </w:rPr>
            </w:pPr>
            <w:r w:rsidRPr="005D73BF">
              <w:rPr>
                <w:rFonts w:ascii="Times New Roman" w:hAnsi="Times New Roman" w:cs="Times New Roman"/>
                <w:sz w:val="24"/>
                <w:szCs w:val="24"/>
              </w:rPr>
              <w:t>WE</w:t>
            </w:r>
          </w:p>
        </w:tc>
        <w:tc>
          <w:tcPr>
            <w:tcW w:w="1329" w:type="dxa"/>
          </w:tcPr>
          <w:p w:rsidR="00227B7C" w:rsidRPr="005D73BF" w:rsidRDefault="00227B7C" w:rsidP="0024163A">
            <w:pPr>
              <w:pStyle w:val="Akapitzlist"/>
              <w:autoSpaceDE w:val="0"/>
              <w:autoSpaceDN w:val="0"/>
              <w:adjustRightInd w:val="0"/>
              <w:ind w:left="426" w:hanging="426"/>
              <w:jc w:val="center"/>
              <w:rPr>
                <w:rFonts w:ascii="Times New Roman" w:hAnsi="Times New Roman" w:cs="Times New Roman"/>
                <w:sz w:val="24"/>
                <w:szCs w:val="24"/>
              </w:rPr>
            </w:pPr>
          </w:p>
          <w:p w:rsidR="0024163A" w:rsidRPr="005D73BF" w:rsidRDefault="0024163A" w:rsidP="0024163A">
            <w:pPr>
              <w:pStyle w:val="Akapitzlist"/>
              <w:autoSpaceDE w:val="0"/>
              <w:autoSpaceDN w:val="0"/>
              <w:adjustRightInd w:val="0"/>
              <w:ind w:left="426" w:hanging="426"/>
              <w:jc w:val="center"/>
              <w:rPr>
                <w:rFonts w:ascii="Times New Roman" w:hAnsi="Times New Roman" w:cs="Times New Roman"/>
                <w:sz w:val="24"/>
                <w:szCs w:val="24"/>
              </w:rPr>
            </w:pPr>
            <w:r w:rsidRPr="005D73BF">
              <w:rPr>
                <w:rFonts w:ascii="Times New Roman" w:hAnsi="Times New Roman" w:cs="Times New Roman"/>
                <w:sz w:val="24"/>
                <w:szCs w:val="24"/>
              </w:rPr>
              <w:t>20%</w:t>
            </w:r>
          </w:p>
        </w:tc>
      </w:tr>
    </w:tbl>
    <w:p w:rsidR="00304EB7" w:rsidRPr="005D73BF" w:rsidRDefault="00304EB7" w:rsidP="00DC4B9F">
      <w:pPr>
        <w:pStyle w:val="Nagwek11"/>
        <w:kinsoku w:val="0"/>
        <w:overflowPunct w:val="0"/>
        <w:ind w:left="0"/>
        <w:jc w:val="both"/>
        <w:outlineLvl w:val="9"/>
        <w:rPr>
          <w:rFonts w:ascii="Times New Roman" w:hAnsi="Times New Roman" w:cs="Times New Roman"/>
          <w:b w:val="0"/>
          <w:spacing w:val="-1"/>
          <w:sz w:val="12"/>
          <w:szCs w:val="12"/>
        </w:rPr>
      </w:pPr>
    </w:p>
    <w:p w:rsidR="00DC4B9F" w:rsidRPr="005D73BF" w:rsidRDefault="008B5C2A" w:rsidP="00381C5B">
      <w:pPr>
        <w:pStyle w:val="Nagwek11"/>
        <w:kinsoku w:val="0"/>
        <w:overflowPunct w:val="0"/>
        <w:ind w:left="0" w:hanging="142"/>
        <w:jc w:val="both"/>
        <w:outlineLvl w:val="9"/>
        <w:rPr>
          <w:rFonts w:ascii="Times New Roman" w:hAnsi="Times New Roman" w:cs="Times New Roman"/>
          <w:b w:val="0"/>
          <w:spacing w:val="-1"/>
          <w:sz w:val="24"/>
          <w:szCs w:val="24"/>
        </w:rPr>
      </w:pPr>
      <w:r w:rsidRPr="005D73BF">
        <w:rPr>
          <w:rFonts w:ascii="Times New Roman" w:hAnsi="Times New Roman" w:cs="Times New Roman"/>
          <w:b w:val="0"/>
          <w:spacing w:val="-1"/>
          <w:sz w:val="24"/>
          <w:szCs w:val="24"/>
        </w:rPr>
        <w:t>*W</w:t>
      </w:r>
      <w:r w:rsidR="00DC4B9F" w:rsidRPr="005D73BF">
        <w:rPr>
          <w:rFonts w:ascii="Times New Roman" w:hAnsi="Times New Roman" w:cs="Times New Roman"/>
          <w:b w:val="0"/>
          <w:spacing w:val="-1"/>
          <w:sz w:val="24"/>
          <w:szCs w:val="24"/>
        </w:rPr>
        <w:t xml:space="preserve"> celu podniesienia świadomości społeczeństwa w zakresie segregacji odpadów komunalnych</w:t>
      </w:r>
      <w:r w:rsidRPr="005D73BF">
        <w:rPr>
          <w:rFonts w:ascii="Times New Roman" w:hAnsi="Times New Roman" w:cs="Times New Roman"/>
          <w:b w:val="0"/>
          <w:spacing w:val="-1"/>
          <w:sz w:val="24"/>
          <w:szCs w:val="24"/>
        </w:rPr>
        <w:t xml:space="preserve"> Wykonawca może zadeklarować organizację wycieczki dla dzieci do Regionalnej Instalacji Przetwarzania Odpadów Komunalnych. </w:t>
      </w:r>
      <w:r w:rsidR="00364A66" w:rsidRPr="005D73BF">
        <w:rPr>
          <w:rFonts w:ascii="Times New Roman" w:hAnsi="Times New Roman" w:cs="Times New Roman"/>
          <w:b w:val="0"/>
          <w:spacing w:val="-1"/>
          <w:sz w:val="24"/>
          <w:szCs w:val="24"/>
        </w:rPr>
        <w:t xml:space="preserve">W obu szkołach podstawowych jest osiem klas VI po około 25 uczniów w każdej. </w:t>
      </w:r>
      <w:r w:rsidRPr="005D73BF">
        <w:rPr>
          <w:rFonts w:ascii="Times New Roman" w:hAnsi="Times New Roman" w:cs="Times New Roman"/>
          <w:b w:val="0"/>
          <w:spacing w:val="-1"/>
          <w:sz w:val="24"/>
          <w:szCs w:val="24"/>
        </w:rPr>
        <w:t>Wszelkie koszty organizacji pozostają po stronie Wykonawcy</w:t>
      </w:r>
      <w:r w:rsidR="00161A16" w:rsidRPr="005D73BF">
        <w:rPr>
          <w:rFonts w:ascii="Times New Roman" w:hAnsi="Times New Roman" w:cs="Times New Roman"/>
          <w:b w:val="0"/>
          <w:spacing w:val="-1"/>
          <w:sz w:val="24"/>
          <w:szCs w:val="24"/>
        </w:rPr>
        <w:t>,              w tym transport i ubezpieczenie uczniów</w:t>
      </w:r>
      <w:r w:rsidRPr="005D73BF">
        <w:rPr>
          <w:rFonts w:ascii="Times New Roman" w:hAnsi="Times New Roman" w:cs="Times New Roman"/>
          <w:b w:val="0"/>
          <w:spacing w:val="-1"/>
          <w:sz w:val="24"/>
          <w:szCs w:val="24"/>
        </w:rPr>
        <w:t>.</w:t>
      </w:r>
      <w:r w:rsidR="00161A16" w:rsidRPr="005D73BF">
        <w:rPr>
          <w:rFonts w:ascii="Times New Roman" w:hAnsi="Times New Roman" w:cs="Times New Roman"/>
          <w:b w:val="0"/>
          <w:spacing w:val="-1"/>
          <w:sz w:val="24"/>
          <w:szCs w:val="24"/>
        </w:rPr>
        <w:t xml:space="preserve"> </w:t>
      </w:r>
      <w:r w:rsidRPr="005D73BF">
        <w:rPr>
          <w:rFonts w:ascii="Times New Roman" w:hAnsi="Times New Roman" w:cs="Times New Roman"/>
          <w:b w:val="0"/>
          <w:spacing w:val="-1"/>
          <w:sz w:val="24"/>
          <w:szCs w:val="24"/>
        </w:rPr>
        <w:t xml:space="preserve">W czasie wycieczki należy przeprowadzić działania informacyjno-edukacyjne w zakresie gospodarki odpadami, ze szczególnym naciskiem na propagowanie selektywnego zbierania odpadów. </w:t>
      </w:r>
      <w:r w:rsidR="00BF5042" w:rsidRPr="005D73BF">
        <w:rPr>
          <w:rFonts w:ascii="Times New Roman" w:hAnsi="Times New Roman" w:cs="Times New Roman"/>
          <w:b w:val="0"/>
          <w:spacing w:val="-1"/>
          <w:sz w:val="24"/>
          <w:szCs w:val="24"/>
        </w:rPr>
        <w:t xml:space="preserve">Wykonawca </w:t>
      </w:r>
      <w:r w:rsidR="00AA398E" w:rsidRPr="005D73BF">
        <w:rPr>
          <w:rFonts w:ascii="Times New Roman" w:hAnsi="Times New Roman" w:cs="Times New Roman"/>
          <w:b w:val="0"/>
          <w:spacing w:val="-1"/>
          <w:sz w:val="24"/>
          <w:szCs w:val="24"/>
        </w:rPr>
        <w:t xml:space="preserve">na 10 dni </w:t>
      </w:r>
      <w:r w:rsidR="00BF5042" w:rsidRPr="005D73BF">
        <w:rPr>
          <w:rFonts w:ascii="Times New Roman" w:hAnsi="Times New Roman" w:cs="Times New Roman"/>
          <w:b w:val="0"/>
          <w:spacing w:val="-1"/>
          <w:sz w:val="24"/>
          <w:szCs w:val="24"/>
        </w:rPr>
        <w:t>przed</w:t>
      </w:r>
      <w:r w:rsidR="00AA398E" w:rsidRPr="005D73BF">
        <w:rPr>
          <w:rFonts w:ascii="Times New Roman" w:hAnsi="Times New Roman" w:cs="Times New Roman"/>
          <w:b w:val="0"/>
          <w:spacing w:val="-1"/>
          <w:sz w:val="24"/>
          <w:szCs w:val="24"/>
        </w:rPr>
        <w:t xml:space="preserve"> </w:t>
      </w:r>
      <w:r w:rsidR="00BF5042" w:rsidRPr="005D73BF">
        <w:rPr>
          <w:rFonts w:ascii="Times New Roman" w:hAnsi="Times New Roman" w:cs="Times New Roman"/>
          <w:b w:val="0"/>
          <w:spacing w:val="-1"/>
          <w:sz w:val="24"/>
          <w:szCs w:val="24"/>
        </w:rPr>
        <w:t xml:space="preserve">zorganizowaniem wycieczki przedstawi </w:t>
      </w:r>
      <w:r w:rsidR="00AA398E" w:rsidRPr="005D73BF">
        <w:rPr>
          <w:rFonts w:ascii="Times New Roman" w:hAnsi="Times New Roman" w:cs="Times New Roman"/>
          <w:b w:val="0"/>
          <w:spacing w:val="-1"/>
          <w:sz w:val="24"/>
          <w:szCs w:val="24"/>
        </w:rPr>
        <w:t xml:space="preserve">Zamawiającemu </w:t>
      </w:r>
      <w:r w:rsidR="00381C5B" w:rsidRPr="005D73BF">
        <w:rPr>
          <w:rFonts w:ascii="Times New Roman" w:hAnsi="Times New Roman" w:cs="Times New Roman"/>
          <w:b w:val="0"/>
          <w:spacing w:val="-1"/>
          <w:sz w:val="24"/>
          <w:szCs w:val="24"/>
        </w:rPr>
        <w:t xml:space="preserve">jej program </w:t>
      </w:r>
      <w:r w:rsidR="00BF5042" w:rsidRPr="005D73BF">
        <w:rPr>
          <w:rFonts w:ascii="Times New Roman" w:hAnsi="Times New Roman" w:cs="Times New Roman"/>
          <w:b w:val="0"/>
          <w:spacing w:val="-1"/>
          <w:sz w:val="24"/>
          <w:szCs w:val="24"/>
        </w:rPr>
        <w:t>do akceptacji</w:t>
      </w:r>
      <w:r w:rsidR="003D4678" w:rsidRPr="005D73BF">
        <w:rPr>
          <w:rFonts w:ascii="Times New Roman" w:hAnsi="Times New Roman" w:cs="Times New Roman"/>
          <w:b w:val="0"/>
          <w:spacing w:val="-1"/>
          <w:sz w:val="24"/>
          <w:szCs w:val="24"/>
        </w:rPr>
        <w:t>.</w:t>
      </w:r>
    </w:p>
    <w:p w:rsidR="008B5C2A" w:rsidRPr="005D73BF" w:rsidRDefault="008B5C2A" w:rsidP="008D64DC">
      <w:pPr>
        <w:pStyle w:val="Nagwek11"/>
        <w:kinsoku w:val="0"/>
        <w:overflowPunct w:val="0"/>
        <w:jc w:val="both"/>
        <w:outlineLvl w:val="9"/>
        <w:rPr>
          <w:rFonts w:ascii="Times New Roman" w:hAnsi="Times New Roman" w:cs="Times New Roman"/>
          <w:b w:val="0"/>
          <w:spacing w:val="-1"/>
          <w:sz w:val="24"/>
          <w:szCs w:val="24"/>
        </w:rPr>
      </w:pPr>
    </w:p>
    <w:p w:rsidR="00304EB7" w:rsidRDefault="00304EB7" w:rsidP="008D64DC">
      <w:pPr>
        <w:pStyle w:val="Nagwek11"/>
        <w:kinsoku w:val="0"/>
        <w:overflowPunct w:val="0"/>
        <w:jc w:val="both"/>
        <w:outlineLvl w:val="9"/>
        <w:rPr>
          <w:rFonts w:ascii="Times New Roman" w:hAnsi="Times New Roman" w:cs="Times New Roman"/>
          <w:spacing w:val="-1"/>
          <w:sz w:val="24"/>
          <w:szCs w:val="24"/>
        </w:rPr>
      </w:pPr>
      <w:r w:rsidRPr="00182BE9">
        <w:rPr>
          <w:rFonts w:ascii="Times New Roman" w:hAnsi="Times New Roman" w:cs="Times New Roman"/>
          <w:b w:val="0"/>
          <w:spacing w:val="-1"/>
          <w:sz w:val="24"/>
          <w:szCs w:val="24"/>
        </w:rPr>
        <w:lastRenderedPageBreak/>
        <w:t xml:space="preserve">Ogólna ocena będzie sumą punktów przyznanych w </w:t>
      </w:r>
      <w:r w:rsidR="008D64DC">
        <w:rPr>
          <w:rFonts w:ascii="Times New Roman" w:hAnsi="Times New Roman" w:cs="Times New Roman"/>
          <w:b w:val="0"/>
          <w:spacing w:val="-1"/>
          <w:sz w:val="24"/>
          <w:szCs w:val="24"/>
        </w:rPr>
        <w:t>trzech</w:t>
      </w:r>
      <w:r w:rsidRPr="00182BE9">
        <w:rPr>
          <w:rFonts w:ascii="Times New Roman" w:hAnsi="Times New Roman" w:cs="Times New Roman"/>
          <w:b w:val="0"/>
          <w:spacing w:val="-1"/>
          <w:sz w:val="24"/>
          <w:szCs w:val="24"/>
        </w:rPr>
        <w:t xml:space="preserve"> przewidzianych kryteriach            oceny ofert: </w:t>
      </w:r>
      <w:r w:rsidRPr="00182BE9">
        <w:rPr>
          <w:rFonts w:ascii="Times New Roman" w:hAnsi="Times New Roman" w:cs="Times New Roman"/>
          <w:spacing w:val="-1"/>
          <w:sz w:val="24"/>
          <w:szCs w:val="24"/>
        </w:rPr>
        <w:t xml:space="preserve">O – ogólna ocena = C + </w:t>
      </w:r>
      <w:r w:rsidR="0024163A">
        <w:rPr>
          <w:rFonts w:ascii="Times New Roman" w:hAnsi="Times New Roman" w:cs="Times New Roman"/>
          <w:spacing w:val="-1"/>
          <w:sz w:val="24"/>
          <w:szCs w:val="24"/>
        </w:rPr>
        <w:t>Z</w:t>
      </w:r>
      <w:r w:rsidRPr="00182BE9">
        <w:rPr>
          <w:rFonts w:ascii="Times New Roman" w:hAnsi="Times New Roman" w:cs="Times New Roman"/>
          <w:spacing w:val="-1"/>
          <w:sz w:val="24"/>
          <w:szCs w:val="24"/>
        </w:rPr>
        <w:t xml:space="preserve"> + </w:t>
      </w:r>
      <w:r w:rsidR="0024163A">
        <w:rPr>
          <w:rFonts w:ascii="Times New Roman" w:hAnsi="Times New Roman" w:cs="Times New Roman"/>
          <w:spacing w:val="-1"/>
          <w:sz w:val="24"/>
          <w:szCs w:val="24"/>
        </w:rPr>
        <w:t>WE</w:t>
      </w:r>
    </w:p>
    <w:p w:rsidR="00C17929" w:rsidRPr="00C17929" w:rsidRDefault="00C17929" w:rsidP="008D64DC">
      <w:pPr>
        <w:pStyle w:val="Nagwek11"/>
        <w:kinsoku w:val="0"/>
        <w:overflowPunct w:val="0"/>
        <w:jc w:val="both"/>
        <w:outlineLvl w:val="9"/>
        <w:rPr>
          <w:rFonts w:ascii="Times New Roman" w:hAnsi="Times New Roman" w:cs="Times New Roman"/>
          <w:spacing w:val="-1"/>
          <w:sz w:val="12"/>
          <w:szCs w:val="12"/>
        </w:rPr>
      </w:pPr>
    </w:p>
    <w:p w:rsidR="00304EB7" w:rsidRPr="00182BE9" w:rsidRDefault="00304EB7" w:rsidP="00644DDF">
      <w:pPr>
        <w:pStyle w:val="Nagwek11"/>
        <w:numPr>
          <w:ilvl w:val="1"/>
          <w:numId w:val="44"/>
        </w:numPr>
        <w:kinsoku w:val="0"/>
        <w:overflowPunct w:val="0"/>
        <w:jc w:val="both"/>
        <w:outlineLvl w:val="9"/>
        <w:rPr>
          <w:rFonts w:ascii="Times New Roman" w:hAnsi="Times New Roman" w:cs="Times New Roman"/>
          <w:b w:val="0"/>
          <w:spacing w:val="-1"/>
          <w:sz w:val="24"/>
          <w:szCs w:val="24"/>
        </w:rPr>
      </w:pPr>
      <w:r w:rsidRPr="00182BE9">
        <w:rPr>
          <w:rFonts w:ascii="Times New Roman" w:hAnsi="Times New Roman" w:cs="Times New Roman"/>
          <w:b w:val="0"/>
          <w:spacing w:val="-1"/>
          <w:sz w:val="24"/>
          <w:szCs w:val="24"/>
        </w:rPr>
        <w:t xml:space="preserve">Ocenie zostanie poddana </w:t>
      </w:r>
      <w:r w:rsidRPr="008D64DC">
        <w:rPr>
          <w:rFonts w:ascii="Times New Roman" w:hAnsi="Times New Roman" w:cs="Times New Roman"/>
          <w:b w:val="0"/>
          <w:spacing w:val="-1"/>
          <w:sz w:val="24"/>
          <w:szCs w:val="24"/>
          <w:u w:val="single"/>
        </w:rPr>
        <w:t>cena brutto</w:t>
      </w:r>
      <w:r w:rsidRPr="00182BE9">
        <w:rPr>
          <w:rFonts w:ascii="Times New Roman" w:hAnsi="Times New Roman" w:cs="Times New Roman"/>
          <w:b w:val="0"/>
          <w:spacing w:val="-1"/>
          <w:sz w:val="24"/>
          <w:szCs w:val="24"/>
        </w:rPr>
        <w:t xml:space="preserve"> z formularza ofertowego.</w:t>
      </w:r>
      <w:r w:rsidRPr="00182BE9">
        <w:rPr>
          <w:rFonts w:ascii="Times New Roman" w:hAnsi="Times New Roman" w:cs="Times New Roman"/>
          <w:spacing w:val="-1"/>
          <w:sz w:val="24"/>
          <w:szCs w:val="24"/>
        </w:rPr>
        <w:t xml:space="preserve"> </w:t>
      </w:r>
      <w:r w:rsidRPr="00182BE9">
        <w:rPr>
          <w:rFonts w:ascii="Times New Roman" w:hAnsi="Times New Roman" w:cs="Times New Roman"/>
          <w:b w:val="0"/>
          <w:spacing w:val="-1"/>
          <w:sz w:val="24"/>
          <w:szCs w:val="24"/>
        </w:rPr>
        <w:t>W kryterium cena „C” ocena ofert zostanie dokonana przy zastosowaniu wzoru:</w:t>
      </w:r>
    </w:p>
    <w:p w:rsidR="00304EB7" w:rsidRPr="008D64DC" w:rsidRDefault="00304EB7" w:rsidP="00304EB7">
      <w:pPr>
        <w:pStyle w:val="Nagwek11"/>
        <w:kinsoku w:val="0"/>
        <w:overflowPunct w:val="0"/>
        <w:ind w:left="426" w:hanging="426"/>
        <w:jc w:val="both"/>
        <w:outlineLvl w:val="9"/>
        <w:rPr>
          <w:rFonts w:ascii="Times New Roman" w:hAnsi="Times New Roman" w:cs="Times New Roman"/>
          <w:b w:val="0"/>
          <w:sz w:val="12"/>
          <w:szCs w:val="12"/>
        </w:rPr>
      </w:pPr>
    </w:p>
    <w:p w:rsidR="00304EB7" w:rsidRPr="00182BE9" w:rsidRDefault="00304EB7" w:rsidP="008E00D5">
      <w:pPr>
        <w:pStyle w:val="Akapitzlist"/>
        <w:kinsoku w:val="0"/>
        <w:overflowPunct w:val="0"/>
        <w:spacing w:after="0" w:line="240" w:lineRule="auto"/>
        <w:ind w:left="425" w:hanging="425"/>
        <w:jc w:val="both"/>
        <w:rPr>
          <w:rFonts w:ascii="Times New Roman" w:eastAsia="Calibri" w:hAnsi="Times New Roman" w:cs="Times New Roman"/>
          <w:sz w:val="24"/>
          <w:szCs w:val="24"/>
        </w:rPr>
      </w:pPr>
      <w:r w:rsidRPr="00182BE9">
        <w:rPr>
          <w:rFonts w:ascii="Times New Roman" w:hAnsi="Times New Roman" w:cs="Times New Roman"/>
          <w:b/>
          <w:spacing w:val="-1"/>
          <w:sz w:val="24"/>
          <w:szCs w:val="24"/>
        </w:rPr>
        <w:t xml:space="preserve">                                                 </w:t>
      </w:r>
      <w:r w:rsidRPr="00182BE9">
        <w:rPr>
          <w:rFonts w:ascii="Times New Roman" w:eastAsia="Calibri" w:hAnsi="Times New Roman" w:cs="Times New Roman"/>
          <w:b/>
          <w:spacing w:val="-1"/>
          <w:sz w:val="24"/>
          <w:szCs w:val="24"/>
        </w:rPr>
        <w:t>najniższa cena brutto</w:t>
      </w:r>
    </w:p>
    <w:p w:rsidR="00304EB7" w:rsidRPr="00182BE9" w:rsidRDefault="00304EB7" w:rsidP="008E00D5">
      <w:pPr>
        <w:pStyle w:val="Tekstpodstawowy"/>
        <w:kinsoku w:val="0"/>
        <w:overflowPunct w:val="0"/>
        <w:ind w:left="425" w:hanging="425"/>
        <w:jc w:val="both"/>
        <w:rPr>
          <w:rFonts w:ascii="Times New Roman" w:hAnsi="Times New Roman"/>
          <w:b/>
          <w:sz w:val="24"/>
        </w:rPr>
      </w:pPr>
      <w:r w:rsidRPr="00182BE9">
        <w:rPr>
          <w:rFonts w:ascii="Times New Roman" w:hAnsi="Times New Roman"/>
          <w:b/>
          <w:spacing w:val="-2"/>
          <w:sz w:val="24"/>
        </w:rPr>
        <w:t xml:space="preserve">                                    C</w:t>
      </w:r>
      <w:r w:rsidRPr="00182BE9">
        <w:rPr>
          <w:rFonts w:ascii="Times New Roman" w:hAnsi="Times New Roman"/>
          <w:b/>
          <w:spacing w:val="-3"/>
          <w:position w:val="-3"/>
          <w:sz w:val="24"/>
        </w:rPr>
        <w:t xml:space="preserve"> </w:t>
      </w:r>
      <w:r w:rsidRPr="00182BE9">
        <w:rPr>
          <w:rFonts w:ascii="Times New Roman" w:hAnsi="Times New Roman"/>
          <w:sz w:val="24"/>
        </w:rPr>
        <w:t xml:space="preserve">= </w:t>
      </w:r>
      <w:r w:rsidRPr="00182BE9">
        <w:rPr>
          <w:rFonts w:ascii="Times New Roman" w:hAnsi="Times New Roman"/>
          <w:spacing w:val="2"/>
          <w:sz w:val="24"/>
        </w:rPr>
        <w:t xml:space="preserve"> </w:t>
      </w:r>
      <w:r w:rsidRPr="00182BE9">
        <w:rPr>
          <w:rFonts w:ascii="Times New Roman" w:hAnsi="Times New Roman"/>
          <w:b/>
          <w:spacing w:val="-2"/>
          <w:sz w:val="24"/>
        </w:rPr>
        <w:t>-----------</w:t>
      </w:r>
      <w:r w:rsidRPr="00182BE9">
        <w:rPr>
          <w:rFonts w:ascii="Times New Roman" w:hAnsi="Times New Roman"/>
          <w:b/>
          <w:spacing w:val="3"/>
          <w:sz w:val="24"/>
        </w:rPr>
        <w:t>-</w:t>
      </w:r>
      <w:r w:rsidRPr="00182BE9">
        <w:rPr>
          <w:rFonts w:ascii="Times New Roman" w:hAnsi="Times New Roman"/>
          <w:b/>
          <w:spacing w:val="-2"/>
          <w:sz w:val="24"/>
        </w:rPr>
        <w:t>---</w:t>
      </w:r>
      <w:r w:rsidRPr="00182BE9">
        <w:rPr>
          <w:rFonts w:ascii="Times New Roman" w:hAnsi="Times New Roman"/>
          <w:b/>
          <w:spacing w:val="3"/>
          <w:sz w:val="24"/>
        </w:rPr>
        <w:t>-</w:t>
      </w:r>
      <w:r w:rsidRPr="00182BE9">
        <w:rPr>
          <w:rFonts w:ascii="Times New Roman" w:hAnsi="Times New Roman"/>
          <w:b/>
          <w:spacing w:val="-2"/>
          <w:sz w:val="24"/>
        </w:rPr>
        <w:t>--</w:t>
      </w:r>
      <w:r w:rsidRPr="00182BE9">
        <w:rPr>
          <w:rFonts w:ascii="Times New Roman" w:hAnsi="Times New Roman"/>
          <w:b/>
          <w:spacing w:val="3"/>
          <w:sz w:val="24"/>
        </w:rPr>
        <w:t>-</w:t>
      </w:r>
      <w:r w:rsidRPr="00182BE9">
        <w:rPr>
          <w:rFonts w:ascii="Times New Roman" w:hAnsi="Times New Roman"/>
          <w:b/>
          <w:spacing w:val="-2"/>
          <w:sz w:val="24"/>
        </w:rPr>
        <w:t>---</w:t>
      </w:r>
      <w:r w:rsidRPr="00182BE9">
        <w:rPr>
          <w:rFonts w:ascii="Times New Roman" w:hAnsi="Times New Roman"/>
          <w:b/>
          <w:spacing w:val="3"/>
          <w:sz w:val="24"/>
        </w:rPr>
        <w:t>-</w:t>
      </w:r>
      <w:r w:rsidRPr="00182BE9">
        <w:rPr>
          <w:rFonts w:ascii="Times New Roman" w:hAnsi="Times New Roman"/>
          <w:b/>
          <w:spacing w:val="-2"/>
          <w:sz w:val="24"/>
        </w:rPr>
        <w:t>---------------</w:t>
      </w:r>
      <w:r w:rsidRPr="00182BE9">
        <w:rPr>
          <w:rFonts w:ascii="Times New Roman" w:hAnsi="Times New Roman"/>
          <w:b/>
          <w:sz w:val="24"/>
        </w:rPr>
        <w:t>-</w:t>
      </w:r>
      <w:r w:rsidRPr="00182BE9">
        <w:rPr>
          <w:rFonts w:ascii="Times New Roman" w:hAnsi="Times New Roman"/>
          <w:b/>
          <w:spacing w:val="-2"/>
          <w:sz w:val="24"/>
        </w:rPr>
        <w:t xml:space="preserve"> </w:t>
      </w:r>
      <w:r w:rsidRPr="00182BE9">
        <w:rPr>
          <w:rFonts w:ascii="Times New Roman" w:hAnsi="Times New Roman"/>
          <w:b/>
          <w:sz w:val="24"/>
        </w:rPr>
        <w:t xml:space="preserve">x </w:t>
      </w:r>
      <w:r w:rsidRPr="00182BE9">
        <w:rPr>
          <w:rFonts w:ascii="Times New Roman" w:hAnsi="Times New Roman"/>
          <w:b/>
          <w:spacing w:val="2"/>
          <w:sz w:val="24"/>
        </w:rPr>
        <w:t xml:space="preserve"> 60</w:t>
      </w:r>
    </w:p>
    <w:p w:rsidR="008E00D5" w:rsidRDefault="00304EB7" w:rsidP="008E00D5">
      <w:pPr>
        <w:pStyle w:val="Akapitzlist"/>
        <w:kinsoku w:val="0"/>
        <w:overflowPunct w:val="0"/>
        <w:spacing w:after="0" w:line="240" w:lineRule="auto"/>
        <w:ind w:left="425" w:hanging="425"/>
        <w:jc w:val="both"/>
        <w:rPr>
          <w:rFonts w:ascii="Times New Roman" w:eastAsia="Calibri" w:hAnsi="Times New Roman" w:cs="Times New Roman"/>
          <w:sz w:val="24"/>
          <w:szCs w:val="24"/>
        </w:rPr>
      </w:pPr>
      <w:r w:rsidRPr="00182BE9">
        <w:rPr>
          <w:rFonts w:ascii="Times New Roman" w:hAnsi="Times New Roman" w:cs="Times New Roman"/>
          <w:b/>
          <w:sz w:val="24"/>
          <w:szCs w:val="24"/>
        </w:rPr>
        <w:t xml:space="preserve">                                             cena brutto badanej oferty</w:t>
      </w:r>
    </w:p>
    <w:p w:rsidR="008E00D5" w:rsidRPr="008E00D5" w:rsidRDefault="008E00D5" w:rsidP="008E00D5">
      <w:pPr>
        <w:pStyle w:val="Akapitzlist"/>
        <w:kinsoku w:val="0"/>
        <w:overflowPunct w:val="0"/>
        <w:spacing w:after="0" w:line="240" w:lineRule="auto"/>
        <w:ind w:left="425" w:hanging="425"/>
        <w:jc w:val="both"/>
        <w:rPr>
          <w:rFonts w:ascii="Times New Roman" w:eastAsia="Calibri" w:hAnsi="Times New Roman" w:cs="Times New Roman"/>
          <w:sz w:val="12"/>
          <w:szCs w:val="12"/>
        </w:rPr>
      </w:pPr>
    </w:p>
    <w:p w:rsidR="00304EB7" w:rsidRDefault="00304EB7" w:rsidP="00227B7C">
      <w:pPr>
        <w:pStyle w:val="Akapitzlist"/>
        <w:kinsoku w:val="0"/>
        <w:overflowPunct w:val="0"/>
        <w:spacing w:after="0" w:line="240" w:lineRule="auto"/>
        <w:ind w:left="425" w:hanging="89"/>
        <w:jc w:val="both"/>
        <w:rPr>
          <w:rFonts w:ascii="Times New Roman" w:eastAsia="Times New Roman" w:hAnsi="Times New Roman" w:cs="Times New Roman"/>
          <w:sz w:val="24"/>
          <w:szCs w:val="24"/>
          <w:lang w:eastAsia="ar-SA"/>
        </w:rPr>
      </w:pPr>
      <w:r w:rsidRPr="00182BE9">
        <w:rPr>
          <w:rFonts w:ascii="Times New Roman" w:eastAsia="Times New Roman" w:hAnsi="Times New Roman" w:cs="Times New Roman"/>
          <w:sz w:val="24"/>
          <w:szCs w:val="24"/>
          <w:lang w:eastAsia="ar-SA"/>
        </w:rPr>
        <w:t>W tym kryterium oferta może uzyskać maksymalnie 60 pkt.</w:t>
      </w:r>
    </w:p>
    <w:p w:rsidR="0024163A" w:rsidRPr="00161A16" w:rsidRDefault="0024163A" w:rsidP="00227B7C">
      <w:pPr>
        <w:pStyle w:val="Akapitzlist"/>
        <w:numPr>
          <w:ilvl w:val="1"/>
          <w:numId w:val="44"/>
        </w:numPr>
        <w:spacing w:after="0" w:line="240" w:lineRule="auto"/>
        <w:jc w:val="both"/>
        <w:rPr>
          <w:rFonts w:ascii="Times New Roman" w:eastAsia="Times New Roman" w:hAnsi="Times New Roman" w:cs="Times New Roman"/>
          <w:sz w:val="24"/>
          <w:szCs w:val="24"/>
          <w:lang w:eastAsia="pl-PL"/>
        </w:rPr>
      </w:pPr>
      <w:r w:rsidRPr="00161A16">
        <w:rPr>
          <w:rFonts w:ascii="Times New Roman" w:eastAsia="Times New Roman" w:hAnsi="Times New Roman" w:cs="Times New Roman"/>
          <w:sz w:val="24"/>
          <w:szCs w:val="24"/>
          <w:lang w:eastAsia="ar-SA"/>
        </w:rPr>
        <w:t>Ocenie zostanie po</w:t>
      </w:r>
      <w:r w:rsidR="007C6732" w:rsidRPr="00161A16">
        <w:rPr>
          <w:rFonts w:ascii="Times New Roman" w:eastAsia="Times New Roman" w:hAnsi="Times New Roman" w:cs="Times New Roman"/>
          <w:sz w:val="24"/>
          <w:szCs w:val="24"/>
          <w:lang w:eastAsia="ar-SA"/>
        </w:rPr>
        <w:t>ddan</w:t>
      </w:r>
      <w:r w:rsidR="002D5368" w:rsidRPr="00161A16">
        <w:rPr>
          <w:rFonts w:ascii="Times New Roman" w:eastAsia="Times New Roman" w:hAnsi="Times New Roman" w:cs="Times New Roman"/>
          <w:sz w:val="24"/>
          <w:szCs w:val="24"/>
          <w:lang w:eastAsia="ar-SA"/>
        </w:rPr>
        <w:t>e</w:t>
      </w:r>
      <w:r w:rsidR="007C6732" w:rsidRPr="00161A16">
        <w:rPr>
          <w:rFonts w:ascii="Times New Roman" w:eastAsia="Times New Roman" w:hAnsi="Times New Roman" w:cs="Times New Roman"/>
          <w:sz w:val="24"/>
          <w:szCs w:val="24"/>
          <w:lang w:eastAsia="ar-SA"/>
        </w:rPr>
        <w:t xml:space="preserve"> </w:t>
      </w:r>
      <w:r w:rsidR="007C6732" w:rsidRPr="00161A16">
        <w:rPr>
          <w:rFonts w:ascii="Times New Roman" w:eastAsia="Times New Roman" w:hAnsi="Times New Roman" w:cs="Times New Roman"/>
          <w:sz w:val="24"/>
          <w:szCs w:val="24"/>
          <w:lang w:eastAsia="pl-PL"/>
        </w:rPr>
        <w:t xml:space="preserve">zatrudnienie (w oparciu o umowę o pracę) przy realizacji zamówienia osób zamieszkałych na terenie gminy </w:t>
      </w:r>
      <w:r w:rsidR="006C6DE1" w:rsidRPr="00161A16">
        <w:rPr>
          <w:rFonts w:ascii="Times New Roman" w:eastAsia="Times New Roman" w:hAnsi="Times New Roman" w:cs="Times New Roman"/>
          <w:sz w:val="24"/>
          <w:szCs w:val="24"/>
          <w:lang w:eastAsia="pl-PL"/>
        </w:rPr>
        <w:t>miejskiej i wie</w:t>
      </w:r>
      <w:r w:rsidR="00620899" w:rsidRPr="00161A16">
        <w:rPr>
          <w:rFonts w:ascii="Times New Roman" w:eastAsia="Times New Roman" w:hAnsi="Times New Roman" w:cs="Times New Roman"/>
          <w:sz w:val="24"/>
          <w:szCs w:val="24"/>
          <w:lang w:eastAsia="pl-PL"/>
        </w:rPr>
        <w:t>j</w:t>
      </w:r>
      <w:r w:rsidR="006C6DE1" w:rsidRPr="00161A16">
        <w:rPr>
          <w:rFonts w:ascii="Times New Roman" w:eastAsia="Times New Roman" w:hAnsi="Times New Roman" w:cs="Times New Roman"/>
          <w:sz w:val="24"/>
          <w:szCs w:val="24"/>
          <w:lang w:eastAsia="pl-PL"/>
        </w:rPr>
        <w:t>skiej</w:t>
      </w:r>
      <w:r w:rsidR="00620899" w:rsidRPr="00161A16">
        <w:rPr>
          <w:rFonts w:ascii="Times New Roman" w:eastAsia="Times New Roman" w:hAnsi="Times New Roman" w:cs="Times New Roman"/>
          <w:sz w:val="24"/>
          <w:szCs w:val="24"/>
          <w:lang w:eastAsia="pl-PL"/>
        </w:rPr>
        <w:t xml:space="preserve"> </w:t>
      </w:r>
      <w:r w:rsidR="007C6732" w:rsidRPr="00161A16">
        <w:rPr>
          <w:rFonts w:ascii="Times New Roman" w:eastAsia="Times New Roman" w:hAnsi="Times New Roman" w:cs="Times New Roman"/>
          <w:sz w:val="24"/>
          <w:szCs w:val="24"/>
          <w:lang w:eastAsia="pl-PL"/>
        </w:rPr>
        <w:t>Sławno</w:t>
      </w:r>
      <w:r w:rsidR="00620899" w:rsidRPr="00161A16">
        <w:rPr>
          <w:rFonts w:ascii="Times New Roman" w:eastAsia="Times New Roman" w:hAnsi="Times New Roman" w:cs="Times New Roman"/>
          <w:sz w:val="24"/>
          <w:szCs w:val="24"/>
          <w:lang w:eastAsia="pl-PL"/>
        </w:rPr>
        <w:t xml:space="preserve">,                          </w:t>
      </w:r>
      <w:r w:rsidR="007C6732" w:rsidRPr="00161A16">
        <w:rPr>
          <w:rFonts w:ascii="Times New Roman" w:eastAsia="Times New Roman" w:hAnsi="Times New Roman" w:cs="Times New Roman"/>
          <w:sz w:val="24"/>
          <w:szCs w:val="24"/>
          <w:lang w:eastAsia="pl-PL"/>
        </w:rPr>
        <w:t xml:space="preserve"> w następujący sposób:</w:t>
      </w:r>
    </w:p>
    <w:p w:rsidR="007C6732" w:rsidRPr="005D73BF" w:rsidRDefault="0024163A" w:rsidP="00B21AA4">
      <w:pPr>
        <w:pStyle w:val="Akapitzlist"/>
        <w:numPr>
          <w:ilvl w:val="0"/>
          <w:numId w:val="65"/>
        </w:numPr>
        <w:spacing w:after="0" w:line="240" w:lineRule="auto"/>
        <w:jc w:val="both"/>
        <w:rPr>
          <w:rFonts w:ascii="Times New Roman" w:eastAsia="Times New Roman" w:hAnsi="Times New Roman" w:cs="Times New Roman"/>
          <w:sz w:val="24"/>
          <w:szCs w:val="24"/>
          <w:lang w:eastAsia="pl-PL"/>
        </w:rPr>
      </w:pPr>
      <w:r w:rsidRPr="005D73BF">
        <w:rPr>
          <w:rFonts w:ascii="Times New Roman" w:eastAsia="Times New Roman" w:hAnsi="Times New Roman" w:cs="Times New Roman"/>
          <w:sz w:val="24"/>
          <w:szCs w:val="24"/>
          <w:lang w:eastAsia="pl-PL"/>
        </w:rPr>
        <w:t xml:space="preserve">w przypadku zadeklarowania przez wykonawcę zatrudnienia przy realizacji przedmiotu umowy co najmniej </w:t>
      </w:r>
      <w:r w:rsidR="00381C5B" w:rsidRPr="005D73BF">
        <w:rPr>
          <w:rFonts w:ascii="Times New Roman" w:eastAsia="Times New Roman" w:hAnsi="Times New Roman" w:cs="Times New Roman"/>
          <w:sz w:val="24"/>
          <w:szCs w:val="24"/>
          <w:lang w:eastAsia="pl-PL"/>
        </w:rPr>
        <w:t>4</w:t>
      </w:r>
      <w:r w:rsidR="007C6732" w:rsidRPr="005D73BF">
        <w:rPr>
          <w:rFonts w:ascii="Times New Roman" w:eastAsia="Times New Roman" w:hAnsi="Times New Roman" w:cs="Times New Roman"/>
          <w:sz w:val="24"/>
          <w:szCs w:val="24"/>
          <w:lang w:eastAsia="pl-PL"/>
        </w:rPr>
        <w:t xml:space="preserve"> </w:t>
      </w:r>
      <w:r w:rsidRPr="005D73BF">
        <w:rPr>
          <w:rFonts w:ascii="Times New Roman" w:eastAsia="Times New Roman" w:hAnsi="Times New Roman" w:cs="Times New Roman"/>
          <w:sz w:val="24"/>
          <w:szCs w:val="24"/>
          <w:lang w:eastAsia="pl-PL"/>
        </w:rPr>
        <w:t>os</w:t>
      </w:r>
      <w:r w:rsidR="002D5368" w:rsidRPr="005D73BF">
        <w:rPr>
          <w:rFonts w:ascii="Times New Roman" w:eastAsia="Times New Roman" w:hAnsi="Times New Roman" w:cs="Times New Roman"/>
          <w:sz w:val="24"/>
          <w:szCs w:val="24"/>
          <w:lang w:eastAsia="pl-PL"/>
        </w:rPr>
        <w:t>ó</w:t>
      </w:r>
      <w:r w:rsidRPr="005D73BF">
        <w:rPr>
          <w:rFonts w:ascii="Times New Roman" w:eastAsia="Times New Roman" w:hAnsi="Times New Roman" w:cs="Times New Roman"/>
          <w:sz w:val="24"/>
          <w:szCs w:val="24"/>
          <w:lang w:eastAsia="pl-PL"/>
        </w:rPr>
        <w:t>b zamieszkał</w:t>
      </w:r>
      <w:r w:rsidR="002D5368" w:rsidRPr="005D73BF">
        <w:rPr>
          <w:rFonts w:ascii="Times New Roman" w:eastAsia="Times New Roman" w:hAnsi="Times New Roman" w:cs="Times New Roman"/>
          <w:sz w:val="24"/>
          <w:szCs w:val="24"/>
          <w:lang w:eastAsia="pl-PL"/>
        </w:rPr>
        <w:t>ych</w:t>
      </w:r>
      <w:r w:rsidRPr="005D73BF">
        <w:rPr>
          <w:rFonts w:ascii="Times New Roman" w:eastAsia="Times New Roman" w:hAnsi="Times New Roman" w:cs="Times New Roman"/>
          <w:sz w:val="24"/>
          <w:szCs w:val="24"/>
          <w:lang w:eastAsia="pl-PL"/>
        </w:rPr>
        <w:t xml:space="preserve"> na terenie gminy </w:t>
      </w:r>
      <w:r w:rsidR="006E5186" w:rsidRPr="005D73BF">
        <w:rPr>
          <w:rFonts w:ascii="Times New Roman" w:eastAsia="Times New Roman" w:hAnsi="Times New Roman" w:cs="Times New Roman"/>
          <w:sz w:val="24"/>
          <w:szCs w:val="24"/>
          <w:lang w:eastAsia="pl-PL"/>
        </w:rPr>
        <w:t>miejskiej i wiejskiej Sławno</w:t>
      </w:r>
      <w:r w:rsidRPr="005D73BF">
        <w:rPr>
          <w:rFonts w:ascii="Times New Roman" w:eastAsia="Times New Roman" w:hAnsi="Times New Roman" w:cs="Times New Roman"/>
          <w:sz w:val="24"/>
          <w:szCs w:val="24"/>
          <w:lang w:eastAsia="pl-PL"/>
        </w:rPr>
        <w:t xml:space="preserve"> ofercie zostanie przyznane w tym kryterium </w:t>
      </w:r>
      <w:r w:rsidRPr="0006745B">
        <w:rPr>
          <w:rFonts w:ascii="Times New Roman" w:eastAsia="Times New Roman" w:hAnsi="Times New Roman" w:cs="Times New Roman"/>
          <w:b/>
          <w:sz w:val="24"/>
          <w:szCs w:val="24"/>
          <w:lang w:eastAsia="pl-PL"/>
        </w:rPr>
        <w:t>20 punktów</w:t>
      </w:r>
      <w:r w:rsidRPr="005D73BF">
        <w:rPr>
          <w:rFonts w:ascii="Times New Roman" w:eastAsia="Times New Roman" w:hAnsi="Times New Roman" w:cs="Times New Roman"/>
          <w:sz w:val="24"/>
          <w:szCs w:val="24"/>
          <w:lang w:eastAsia="pl-PL"/>
        </w:rPr>
        <w:t>, bez dokonywania obliczeń</w:t>
      </w:r>
      <w:r w:rsidR="007C6732" w:rsidRPr="005D73BF">
        <w:rPr>
          <w:rFonts w:ascii="Times New Roman" w:eastAsia="Times New Roman" w:hAnsi="Times New Roman" w:cs="Times New Roman"/>
          <w:sz w:val="24"/>
          <w:szCs w:val="24"/>
          <w:lang w:eastAsia="pl-PL"/>
        </w:rPr>
        <w:t>,</w:t>
      </w:r>
    </w:p>
    <w:p w:rsidR="0024163A" w:rsidRPr="005D73BF" w:rsidRDefault="0024163A" w:rsidP="00B21AA4">
      <w:pPr>
        <w:pStyle w:val="Akapitzlist"/>
        <w:numPr>
          <w:ilvl w:val="0"/>
          <w:numId w:val="65"/>
        </w:numPr>
        <w:spacing w:after="0" w:line="240" w:lineRule="auto"/>
        <w:jc w:val="both"/>
        <w:rPr>
          <w:rFonts w:ascii="Times New Roman" w:eastAsia="Times New Roman" w:hAnsi="Times New Roman" w:cs="Times New Roman"/>
          <w:sz w:val="24"/>
          <w:szCs w:val="24"/>
          <w:lang w:eastAsia="pl-PL"/>
        </w:rPr>
      </w:pPr>
      <w:r w:rsidRPr="005D73BF">
        <w:rPr>
          <w:rFonts w:ascii="Times New Roman" w:eastAsia="Times New Roman" w:hAnsi="Times New Roman" w:cs="Times New Roman"/>
          <w:sz w:val="24"/>
          <w:szCs w:val="24"/>
          <w:lang w:eastAsia="pl-PL"/>
        </w:rPr>
        <w:t>w przypadku kiedy wykonawca nie zadeklaruje</w:t>
      </w:r>
      <w:r w:rsidR="007C6732" w:rsidRPr="005D73BF">
        <w:rPr>
          <w:rFonts w:ascii="Times New Roman" w:eastAsia="Times New Roman" w:hAnsi="Times New Roman" w:cs="Times New Roman"/>
          <w:sz w:val="24"/>
          <w:szCs w:val="24"/>
          <w:lang w:eastAsia="pl-PL"/>
        </w:rPr>
        <w:t xml:space="preserve"> </w:t>
      </w:r>
      <w:r w:rsidRPr="005D73BF">
        <w:rPr>
          <w:rFonts w:ascii="Times New Roman" w:eastAsia="Times New Roman" w:hAnsi="Times New Roman" w:cs="Times New Roman"/>
          <w:sz w:val="24"/>
          <w:szCs w:val="24"/>
          <w:lang w:eastAsia="pl-PL"/>
        </w:rPr>
        <w:t xml:space="preserve">zatrudnienia przy realizacji przedmiotu umowy co najmniej </w:t>
      </w:r>
      <w:r w:rsidR="00381C5B" w:rsidRPr="005D73BF">
        <w:rPr>
          <w:rFonts w:ascii="Times New Roman" w:eastAsia="Times New Roman" w:hAnsi="Times New Roman" w:cs="Times New Roman"/>
          <w:sz w:val="24"/>
          <w:szCs w:val="24"/>
          <w:lang w:eastAsia="pl-PL"/>
        </w:rPr>
        <w:t>4</w:t>
      </w:r>
      <w:r w:rsidR="00620899" w:rsidRPr="005D73BF">
        <w:rPr>
          <w:rFonts w:ascii="Times New Roman" w:eastAsia="Times New Roman" w:hAnsi="Times New Roman" w:cs="Times New Roman"/>
          <w:sz w:val="24"/>
          <w:szCs w:val="24"/>
          <w:lang w:eastAsia="pl-PL"/>
        </w:rPr>
        <w:t xml:space="preserve"> </w:t>
      </w:r>
      <w:r w:rsidRPr="005D73BF">
        <w:rPr>
          <w:rFonts w:ascii="Times New Roman" w:eastAsia="Times New Roman" w:hAnsi="Times New Roman" w:cs="Times New Roman"/>
          <w:sz w:val="24"/>
          <w:szCs w:val="24"/>
          <w:lang w:eastAsia="pl-PL"/>
        </w:rPr>
        <w:t>os</w:t>
      </w:r>
      <w:r w:rsidR="002D5368" w:rsidRPr="005D73BF">
        <w:rPr>
          <w:rFonts w:ascii="Times New Roman" w:eastAsia="Times New Roman" w:hAnsi="Times New Roman" w:cs="Times New Roman"/>
          <w:sz w:val="24"/>
          <w:szCs w:val="24"/>
          <w:lang w:eastAsia="pl-PL"/>
        </w:rPr>
        <w:t>ó</w:t>
      </w:r>
      <w:r w:rsidRPr="005D73BF">
        <w:rPr>
          <w:rFonts w:ascii="Times New Roman" w:eastAsia="Times New Roman" w:hAnsi="Times New Roman" w:cs="Times New Roman"/>
          <w:sz w:val="24"/>
          <w:szCs w:val="24"/>
          <w:lang w:eastAsia="pl-PL"/>
        </w:rPr>
        <w:t>b zamieszkał</w:t>
      </w:r>
      <w:r w:rsidR="002D5368" w:rsidRPr="005D73BF">
        <w:rPr>
          <w:rFonts w:ascii="Times New Roman" w:eastAsia="Times New Roman" w:hAnsi="Times New Roman" w:cs="Times New Roman"/>
          <w:sz w:val="24"/>
          <w:szCs w:val="24"/>
          <w:lang w:eastAsia="pl-PL"/>
        </w:rPr>
        <w:t>ych</w:t>
      </w:r>
      <w:r w:rsidRPr="005D73BF">
        <w:rPr>
          <w:rFonts w:ascii="Times New Roman" w:eastAsia="Times New Roman" w:hAnsi="Times New Roman" w:cs="Times New Roman"/>
          <w:sz w:val="24"/>
          <w:szCs w:val="24"/>
          <w:lang w:eastAsia="pl-PL"/>
        </w:rPr>
        <w:t xml:space="preserve"> na terenie gminy</w:t>
      </w:r>
      <w:r w:rsidR="006E5186" w:rsidRPr="005D73BF">
        <w:rPr>
          <w:rFonts w:ascii="Times New Roman" w:eastAsia="Times New Roman" w:hAnsi="Times New Roman" w:cs="Times New Roman"/>
          <w:sz w:val="24"/>
          <w:szCs w:val="24"/>
          <w:lang w:eastAsia="pl-PL"/>
        </w:rPr>
        <w:t xml:space="preserve"> miejskiej i wiejskiej</w:t>
      </w:r>
      <w:r w:rsidRPr="005D73BF">
        <w:rPr>
          <w:rFonts w:ascii="Times New Roman" w:eastAsia="Times New Roman" w:hAnsi="Times New Roman" w:cs="Times New Roman"/>
          <w:sz w:val="24"/>
          <w:szCs w:val="24"/>
          <w:lang w:eastAsia="pl-PL"/>
        </w:rPr>
        <w:t xml:space="preserve"> </w:t>
      </w:r>
      <w:r w:rsidR="002D5368" w:rsidRPr="005D73BF">
        <w:rPr>
          <w:rFonts w:ascii="Times New Roman" w:eastAsia="Times New Roman" w:hAnsi="Times New Roman" w:cs="Times New Roman"/>
          <w:sz w:val="24"/>
          <w:szCs w:val="24"/>
          <w:lang w:eastAsia="pl-PL"/>
        </w:rPr>
        <w:t>Sław</w:t>
      </w:r>
      <w:r w:rsidRPr="005D73BF">
        <w:rPr>
          <w:rFonts w:ascii="Times New Roman" w:eastAsia="Times New Roman" w:hAnsi="Times New Roman" w:cs="Times New Roman"/>
          <w:sz w:val="24"/>
          <w:szCs w:val="24"/>
          <w:lang w:eastAsia="pl-PL"/>
        </w:rPr>
        <w:t xml:space="preserve">no ofercie zostanie przyznane w tym kryterium </w:t>
      </w:r>
      <w:r w:rsidRPr="0006745B">
        <w:rPr>
          <w:rFonts w:ascii="Times New Roman" w:eastAsia="Times New Roman" w:hAnsi="Times New Roman" w:cs="Times New Roman"/>
          <w:b/>
          <w:sz w:val="24"/>
          <w:szCs w:val="24"/>
          <w:lang w:eastAsia="pl-PL"/>
        </w:rPr>
        <w:t>0 (zero) punktów</w:t>
      </w:r>
      <w:r w:rsidRPr="005D73BF">
        <w:rPr>
          <w:rFonts w:ascii="Times New Roman" w:eastAsia="Times New Roman" w:hAnsi="Times New Roman" w:cs="Times New Roman"/>
          <w:sz w:val="24"/>
          <w:szCs w:val="24"/>
          <w:lang w:eastAsia="pl-PL"/>
        </w:rPr>
        <w:t xml:space="preserve">. </w:t>
      </w:r>
    </w:p>
    <w:p w:rsidR="0024163A" w:rsidRPr="005D73BF" w:rsidRDefault="00227B7C" w:rsidP="00227B7C">
      <w:pPr>
        <w:pStyle w:val="Akapitzlist"/>
        <w:numPr>
          <w:ilvl w:val="1"/>
          <w:numId w:val="44"/>
        </w:numPr>
        <w:autoSpaceDE w:val="0"/>
        <w:autoSpaceDN w:val="0"/>
        <w:adjustRightInd w:val="0"/>
        <w:jc w:val="both"/>
        <w:rPr>
          <w:rFonts w:ascii="Times New Roman" w:hAnsi="Times New Roman" w:cs="Times New Roman"/>
          <w:sz w:val="24"/>
          <w:szCs w:val="24"/>
        </w:rPr>
      </w:pPr>
      <w:r w:rsidRPr="005D73BF">
        <w:rPr>
          <w:rFonts w:ascii="Times New Roman" w:eastAsia="Times New Roman" w:hAnsi="Times New Roman" w:cs="Times New Roman"/>
          <w:sz w:val="24"/>
          <w:szCs w:val="24"/>
          <w:lang w:eastAsia="pl-PL"/>
        </w:rPr>
        <w:t xml:space="preserve">ocenie zostanie poddane </w:t>
      </w:r>
      <w:r w:rsidRPr="005D73BF">
        <w:rPr>
          <w:rFonts w:ascii="Times New Roman" w:hAnsi="Times New Roman" w:cs="Times New Roman"/>
          <w:sz w:val="24"/>
          <w:szCs w:val="24"/>
        </w:rPr>
        <w:t>zorganizowanie wycieczk</w:t>
      </w:r>
      <w:r w:rsidR="00620899" w:rsidRPr="005D73BF">
        <w:rPr>
          <w:rFonts w:ascii="Times New Roman" w:hAnsi="Times New Roman" w:cs="Times New Roman"/>
          <w:sz w:val="24"/>
          <w:szCs w:val="24"/>
        </w:rPr>
        <w:t>i</w:t>
      </w:r>
      <w:r w:rsidRPr="005D73BF">
        <w:rPr>
          <w:rFonts w:ascii="Times New Roman" w:hAnsi="Times New Roman" w:cs="Times New Roman"/>
          <w:sz w:val="24"/>
          <w:szCs w:val="24"/>
        </w:rPr>
        <w:t xml:space="preserve"> edukacyjn</w:t>
      </w:r>
      <w:r w:rsidR="00620899" w:rsidRPr="005D73BF">
        <w:rPr>
          <w:rFonts w:ascii="Times New Roman" w:hAnsi="Times New Roman" w:cs="Times New Roman"/>
          <w:sz w:val="24"/>
          <w:szCs w:val="24"/>
        </w:rPr>
        <w:t>ej</w:t>
      </w:r>
      <w:r w:rsidRPr="005D73BF">
        <w:rPr>
          <w:rFonts w:ascii="Times New Roman" w:hAnsi="Times New Roman" w:cs="Times New Roman"/>
          <w:sz w:val="24"/>
          <w:szCs w:val="24"/>
        </w:rPr>
        <w:t xml:space="preserve"> do RIPOK dla </w:t>
      </w:r>
      <w:r w:rsidR="006E5186" w:rsidRPr="005D73BF">
        <w:rPr>
          <w:rFonts w:ascii="Times New Roman" w:hAnsi="Times New Roman" w:cs="Times New Roman"/>
          <w:sz w:val="24"/>
          <w:szCs w:val="24"/>
        </w:rPr>
        <w:t>uczniów</w:t>
      </w:r>
      <w:r w:rsidRPr="005D73BF">
        <w:rPr>
          <w:rFonts w:ascii="Times New Roman" w:hAnsi="Times New Roman" w:cs="Times New Roman"/>
          <w:sz w:val="24"/>
          <w:szCs w:val="24"/>
        </w:rPr>
        <w:t xml:space="preserve"> </w:t>
      </w:r>
      <w:r w:rsidR="00620899" w:rsidRPr="005D73BF">
        <w:rPr>
          <w:rFonts w:ascii="Times New Roman" w:hAnsi="Times New Roman" w:cs="Times New Roman"/>
          <w:sz w:val="24"/>
          <w:szCs w:val="24"/>
        </w:rPr>
        <w:br/>
      </w:r>
      <w:r w:rsidRPr="005D73BF">
        <w:rPr>
          <w:rFonts w:ascii="Times New Roman" w:hAnsi="Times New Roman" w:cs="Times New Roman"/>
          <w:sz w:val="24"/>
          <w:szCs w:val="24"/>
        </w:rPr>
        <w:t xml:space="preserve">z klas VI </w:t>
      </w:r>
      <w:r w:rsidR="006E5186" w:rsidRPr="005D73BF">
        <w:rPr>
          <w:rFonts w:ascii="Times New Roman" w:hAnsi="Times New Roman" w:cs="Times New Roman"/>
          <w:sz w:val="24"/>
          <w:szCs w:val="24"/>
        </w:rPr>
        <w:t>szkół podstawowych nr 1 i nr 3 w Sławnie</w:t>
      </w:r>
      <w:r w:rsidR="006E5186" w:rsidRPr="005D73BF">
        <w:rPr>
          <w:rFonts w:ascii="Times New Roman" w:eastAsia="Times New Roman" w:hAnsi="Times New Roman" w:cs="Times New Roman"/>
          <w:sz w:val="24"/>
          <w:szCs w:val="24"/>
          <w:lang w:eastAsia="pl-PL"/>
        </w:rPr>
        <w:t xml:space="preserve"> </w:t>
      </w:r>
      <w:r w:rsidR="0024163A" w:rsidRPr="005D73BF">
        <w:rPr>
          <w:rFonts w:ascii="Times New Roman" w:eastAsia="Times New Roman" w:hAnsi="Times New Roman" w:cs="Times New Roman"/>
          <w:sz w:val="24"/>
          <w:szCs w:val="24"/>
          <w:lang w:eastAsia="pl-PL"/>
        </w:rPr>
        <w:t xml:space="preserve">w następujący sposób: </w:t>
      </w:r>
    </w:p>
    <w:p w:rsidR="00227B7C" w:rsidRPr="005D73BF" w:rsidRDefault="0024163A" w:rsidP="00B21AA4">
      <w:pPr>
        <w:pStyle w:val="Akapitzlist"/>
        <w:numPr>
          <w:ilvl w:val="0"/>
          <w:numId w:val="66"/>
        </w:numPr>
        <w:autoSpaceDE w:val="0"/>
        <w:autoSpaceDN w:val="0"/>
        <w:adjustRightInd w:val="0"/>
        <w:ind w:left="709" w:hanging="283"/>
        <w:jc w:val="both"/>
        <w:rPr>
          <w:rFonts w:ascii="Times New Roman" w:hAnsi="Times New Roman" w:cs="Times New Roman"/>
          <w:sz w:val="24"/>
          <w:szCs w:val="24"/>
        </w:rPr>
      </w:pPr>
      <w:r w:rsidRPr="005D73BF">
        <w:rPr>
          <w:rFonts w:ascii="Times New Roman" w:eastAsia="Times New Roman" w:hAnsi="Times New Roman" w:cs="Times New Roman"/>
          <w:sz w:val="24"/>
          <w:szCs w:val="24"/>
          <w:lang w:eastAsia="pl-PL"/>
        </w:rPr>
        <w:t>w przypadku zaoferowania</w:t>
      </w:r>
      <w:r w:rsidR="00227B7C" w:rsidRPr="005D73BF">
        <w:rPr>
          <w:rFonts w:ascii="Times New Roman" w:eastAsia="Times New Roman" w:hAnsi="Times New Roman" w:cs="Times New Roman"/>
          <w:sz w:val="24"/>
          <w:szCs w:val="24"/>
          <w:lang w:eastAsia="pl-PL"/>
        </w:rPr>
        <w:t xml:space="preserve"> </w:t>
      </w:r>
      <w:r w:rsidRPr="005D73BF">
        <w:rPr>
          <w:rFonts w:ascii="Times New Roman" w:eastAsia="Times New Roman" w:hAnsi="Times New Roman" w:cs="Times New Roman"/>
          <w:sz w:val="24"/>
          <w:szCs w:val="24"/>
          <w:lang w:eastAsia="pl-PL"/>
        </w:rPr>
        <w:t xml:space="preserve">przez Wykonawcę </w:t>
      </w:r>
      <w:r w:rsidR="00227B7C" w:rsidRPr="005D73BF">
        <w:rPr>
          <w:rFonts w:ascii="Times New Roman" w:hAnsi="Times New Roman" w:cs="Times New Roman"/>
          <w:sz w:val="24"/>
          <w:szCs w:val="24"/>
        </w:rPr>
        <w:t>zorganizowani</w:t>
      </w:r>
      <w:r w:rsidR="006E5186" w:rsidRPr="005D73BF">
        <w:rPr>
          <w:rFonts w:ascii="Times New Roman" w:hAnsi="Times New Roman" w:cs="Times New Roman"/>
          <w:sz w:val="24"/>
          <w:szCs w:val="24"/>
        </w:rPr>
        <w:t>e</w:t>
      </w:r>
      <w:r w:rsidR="00227B7C" w:rsidRPr="005D73BF">
        <w:rPr>
          <w:rFonts w:ascii="Times New Roman" w:hAnsi="Times New Roman" w:cs="Times New Roman"/>
          <w:sz w:val="24"/>
          <w:szCs w:val="24"/>
        </w:rPr>
        <w:t xml:space="preserve"> </w:t>
      </w:r>
      <w:bookmarkStart w:id="7" w:name="_Hlk527715350"/>
      <w:r w:rsidR="00227B7C" w:rsidRPr="005D73BF">
        <w:rPr>
          <w:rFonts w:ascii="Times New Roman" w:hAnsi="Times New Roman" w:cs="Times New Roman"/>
          <w:sz w:val="24"/>
          <w:szCs w:val="24"/>
        </w:rPr>
        <w:t>wycieczk</w:t>
      </w:r>
      <w:r w:rsidR="006E5186" w:rsidRPr="005D73BF">
        <w:rPr>
          <w:rFonts w:ascii="Times New Roman" w:hAnsi="Times New Roman" w:cs="Times New Roman"/>
          <w:sz w:val="24"/>
          <w:szCs w:val="24"/>
        </w:rPr>
        <w:t>i</w:t>
      </w:r>
      <w:r w:rsidR="00227B7C" w:rsidRPr="005D73BF">
        <w:rPr>
          <w:rFonts w:ascii="Times New Roman" w:hAnsi="Times New Roman" w:cs="Times New Roman"/>
          <w:sz w:val="24"/>
          <w:szCs w:val="24"/>
        </w:rPr>
        <w:t xml:space="preserve"> edukacyjnej do RIPOK dla</w:t>
      </w:r>
      <w:r w:rsidR="006E5186" w:rsidRPr="005D73BF">
        <w:rPr>
          <w:rFonts w:ascii="Times New Roman" w:hAnsi="Times New Roman" w:cs="Times New Roman"/>
          <w:sz w:val="24"/>
          <w:szCs w:val="24"/>
        </w:rPr>
        <w:t xml:space="preserve"> uczniów</w:t>
      </w:r>
      <w:r w:rsidR="00227B7C" w:rsidRPr="005D73BF">
        <w:rPr>
          <w:rFonts w:ascii="Times New Roman" w:hAnsi="Times New Roman" w:cs="Times New Roman"/>
          <w:sz w:val="24"/>
          <w:szCs w:val="24"/>
        </w:rPr>
        <w:t xml:space="preserve"> z klas VI </w:t>
      </w:r>
      <w:r w:rsidR="006E5186" w:rsidRPr="005D73BF">
        <w:rPr>
          <w:rFonts w:ascii="Times New Roman" w:hAnsi="Times New Roman" w:cs="Times New Roman"/>
          <w:sz w:val="24"/>
          <w:szCs w:val="24"/>
        </w:rPr>
        <w:t>szkół podstawowych nr 1 i nr 3 w Sławnie</w:t>
      </w:r>
      <w:r w:rsidR="006E5186" w:rsidRPr="005D73BF">
        <w:rPr>
          <w:rFonts w:ascii="Times New Roman" w:eastAsia="Times New Roman" w:hAnsi="Times New Roman" w:cs="Times New Roman"/>
          <w:sz w:val="24"/>
          <w:szCs w:val="24"/>
          <w:lang w:eastAsia="pl-PL"/>
        </w:rPr>
        <w:t xml:space="preserve"> </w:t>
      </w:r>
      <w:bookmarkEnd w:id="7"/>
      <w:r w:rsidRPr="005D73BF">
        <w:rPr>
          <w:rFonts w:ascii="Times New Roman" w:eastAsia="Times New Roman" w:hAnsi="Times New Roman" w:cs="Times New Roman"/>
          <w:sz w:val="24"/>
          <w:szCs w:val="24"/>
          <w:lang w:eastAsia="pl-PL"/>
        </w:rPr>
        <w:t xml:space="preserve">- ofercie zostanie przyznane w tym kryterium </w:t>
      </w:r>
      <w:r w:rsidRPr="0006745B">
        <w:rPr>
          <w:rFonts w:ascii="Times New Roman" w:eastAsia="Times New Roman" w:hAnsi="Times New Roman" w:cs="Times New Roman"/>
          <w:b/>
          <w:sz w:val="24"/>
          <w:szCs w:val="24"/>
          <w:lang w:eastAsia="pl-PL"/>
        </w:rPr>
        <w:t>20 punktów</w:t>
      </w:r>
      <w:r w:rsidR="00227B7C" w:rsidRPr="005D73BF">
        <w:rPr>
          <w:rFonts w:ascii="Times New Roman" w:eastAsia="Times New Roman" w:hAnsi="Times New Roman" w:cs="Times New Roman"/>
          <w:sz w:val="24"/>
          <w:szCs w:val="24"/>
          <w:lang w:eastAsia="pl-PL"/>
        </w:rPr>
        <w:t>,</w:t>
      </w:r>
    </w:p>
    <w:p w:rsidR="00DC4B9F" w:rsidRPr="005D73BF" w:rsidRDefault="0024163A" w:rsidP="00B21AA4">
      <w:pPr>
        <w:pStyle w:val="Akapitzlist"/>
        <w:numPr>
          <w:ilvl w:val="0"/>
          <w:numId w:val="66"/>
        </w:numPr>
        <w:autoSpaceDE w:val="0"/>
        <w:autoSpaceDN w:val="0"/>
        <w:adjustRightInd w:val="0"/>
        <w:ind w:left="709" w:hanging="283"/>
        <w:jc w:val="both"/>
        <w:rPr>
          <w:rFonts w:ascii="Times New Roman" w:hAnsi="Times New Roman" w:cs="Times New Roman"/>
          <w:sz w:val="24"/>
          <w:szCs w:val="24"/>
        </w:rPr>
      </w:pPr>
      <w:r w:rsidRPr="005D73BF">
        <w:rPr>
          <w:rFonts w:ascii="Times New Roman" w:eastAsia="Times New Roman" w:hAnsi="Times New Roman" w:cs="Times New Roman"/>
          <w:sz w:val="24"/>
          <w:szCs w:val="24"/>
          <w:lang w:eastAsia="pl-PL"/>
        </w:rPr>
        <w:t>w przypadku</w:t>
      </w:r>
      <w:r w:rsidR="00227B7C" w:rsidRPr="005D73BF">
        <w:rPr>
          <w:rFonts w:ascii="Times New Roman" w:eastAsia="Times New Roman" w:hAnsi="Times New Roman" w:cs="Times New Roman"/>
          <w:sz w:val="24"/>
          <w:szCs w:val="24"/>
          <w:lang w:eastAsia="pl-PL"/>
        </w:rPr>
        <w:t xml:space="preserve"> nie</w:t>
      </w:r>
      <w:r w:rsidRPr="005D73BF">
        <w:rPr>
          <w:rFonts w:ascii="Times New Roman" w:eastAsia="Times New Roman" w:hAnsi="Times New Roman" w:cs="Times New Roman"/>
          <w:sz w:val="24"/>
          <w:szCs w:val="24"/>
          <w:lang w:eastAsia="pl-PL"/>
        </w:rPr>
        <w:t xml:space="preserve"> </w:t>
      </w:r>
      <w:r w:rsidR="00227B7C" w:rsidRPr="005D73BF">
        <w:rPr>
          <w:rFonts w:ascii="Times New Roman" w:eastAsia="Times New Roman" w:hAnsi="Times New Roman" w:cs="Times New Roman"/>
          <w:sz w:val="24"/>
          <w:szCs w:val="24"/>
          <w:lang w:eastAsia="pl-PL"/>
        </w:rPr>
        <w:t xml:space="preserve">zaoferowania przez Wykonawcę </w:t>
      </w:r>
      <w:r w:rsidR="00227B7C" w:rsidRPr="005D73BF">
        <w:rPr>
          <w:rFonts w:ascii="Times New Roman" w:hAnsi="Times New Roman" w:cs="Times New Roman"/>
          <w:sz w:val="24"/>
          <w:szCs w:val="24"/>
        </w:rPr>
        <w:t xml:space="preserve">zorganizowania </w:t>
      </w:r>
      <w:r w:rsidR="006E5186" w:rsidRPr="005D73BF">
        <w:rPr>
          <w:rFonts w:ascii="Times New Roman" w:hAnsi="Times New Roman" w:cs="Times New Roman"/>
          <w:sz w:val="24"/>
          <w:szCs w:val="24"/>
        </w:rPr>
        <w:t>wycieczki edukacyjnej do RIPOK dla uczniów z klas VI szkół podstawowych nr 1 i nr 3                       w Sławnie</w:t>
      </w:r>
      <w:r w:rsidR="006E5186" w:rsidRPr="005D73BF">
        <w:rPr>
          <w:rFonts w:ascii="Times New Roman" w:eastAsia="Times New Roman" w:hAnsi="Times New Roman" w:cs="Times New Roman"/>
          <w:sz w:val="24"/>
          <w:szCs w:val="24"/>
          <w:lang w:eastAsia="pl-PL"/>
        </w:rPr>
        <w:t xml:space="preserve"> </w:t>
      </w:r>
      <w:r w:rsidR="00227B7C" w:rsidRPr="005D73BF">
        <w:rPr>
          <w:rFonts w:ascii="Times New Roman" w:eastAsia="Times New Roman" w:hAnsi="Times New Roman" w:cs="Times New Roman"/>
          <w:sz w:val="24"/>
          <w:szCs w:val="24"/>
          <w:lang w:eastAsia="pl-PL"/>
        </w:rPr>
        <w:t xml:space="preserve">- ofercie zostanie przyznane w tym kryterium </w:t>
      </w:r>
      <w:r w:rsidR="00227B7C" w:rsidRPr="0006745B">
        <w:rPr>
          <w:rFonts w:ascii="Times New Roman" w:eastAsia="Times New Roman" w:hAnsi="Times New Roman" w:cs="Times New Roman"/>
          <w:b/>
          <w:sz w:val="24"/>
          <w:szCs w:val="24"/>
          <w:lang w:eastAsia="pl-PL"/>
        </w:rPr>
        <w:t xml:space="preserve">0 </w:t>
      </w:r>
      <w:r w:rsidR="005D73BF" w:rsidRPr="0006745B">
        <w:rPr>
          <w:rFonts w:ascii="Times New Roman" w:eastAsia="Times New Roman" w:hAnsi="Times New Roman" w:cs="Times New Roman"/>
          <w:b/>
          <w:sz w:val="24"/>
          <w:szCs w:val="24"/>
          <w:lang w:eastAsia="pl-PL"/>
        </w:rPr>
        <w:t xml:space="preserve">(zero) </w:t>
      </w:r>
      <w:r w:rsidR="00227B7C" w:rsidRPr="0006745B">
        <w:rPr>
          <w:rFonts w:ascii="Times New Roman" w:eastAsia="Times New Roman" w:hAnsi="Times New Roman" w:cs="Times New Roman"/>
          <w:b/>
          <w:sz w:val="24"/>
          <w:szCs w:val="24"/>
          <w:lang w:eastAsia="pl-PL"/>
        </w:rPr>
        <w:t>punktów</w:t>
      </w:r>
      <w:r w:rsidR="00227B7C" w:rsidRPr="005D73BF">
        <w:rPr>
          <w:rFonts w:ascii="Times New Roman" w:eastAsia="Times New Roman" w:hAnsi="Times New Roman" w:cs="Times New Roman"/>
          <w:sz w:val="24"/>
          <w:szCs w:val="24"/>
          <w:lang w:eastAsia="pl-PL"/>
        </w:rPr>
        <w:t>.</w:t>
      </w:r>
    </w:p>
    <w:p w:rsidR="00304EB7" w:rsidRDefault="00F263F7" w:rsidP="00644DDF">
      <w:pPr>
        <w:pStyle w:val="Akapitzlist"/>
        <w:numPr>
          <w:ilvl w:val="1"/>
          <w:numId w:val="44"/>
        </w:numPr>
        <w:autoSpaceDE w:val="0"/>
        <w:autoSpaceDN w:val="0"/>
        <w:adjustRightInd w:val="0"/>
        <w:spacing w:after="0" w:line="240" w:lineRule="auto"/>
        <w:ind w:left="284" w:hanging="284"/>
        <w:jc w:val="both"/>
        <w:rPr>
          <w:rFonts w:ascii="Times New Roman" w:hAnsi="Times New Roman" w:cs="Times New Roman"/>
          <w:sz w:val="24"/>
          <w:szCs w:val="24"/>
        </w:rPr>
      </w:pPr>
      <w:r w:rsidRPr="005D73BF">
        <w:rPr>
          <w:rFonts w:ascii="Times New Roman" w:hAnsi="Times New Roman" w:cs="Times New Roman"/>
          <w:sz w:val="24"/>
          <w:szCs w:val="24"/>
        </w:rPr>
        <w:t>Ocenę łączną oferty stanowi suma liczby punktów uzyskanych w ramach ustalonych kryteriów. Punkty zostaną przyznane z dokładnością do dwóch miejsc po przecinku</w:t>
      </w:r>
      <w:r w:rsidRPr="00182BE9">
        <w:rPr>
          <w:rFonts w:ascii="Times New Roman" w:hAnsi="Times New Roman" w:cs="Times New Roman"/>
          <w:sz w:val="24"/>
          <w:szCs w:val="24"/>
        </w:rPr>
        <w:t>. Maksymalna ilość punktów, jaką może uzyskać Wykonawca</w:t>
      </w:r>
      <w:r w:rsidR="00E71B4E">
        <w:rPr>
          <w:rFonts w:ascii="Times New Roman" w:hAnsi="Times New Roman" w:cs="Times New Roman"/>
          <w:sz w:val="24"/>
          <w:szCs w:val="24"/>
        </w:rPr>
        <w:t xml:space="preserve"> - 100</w:t>
      </w:r>
      <w:r w:rsidRPr="00182BE9">
        <w:rPr>
          <w:rFonts w:ascii="Times New Roman" w:hAnsi="Times New Roman" w:cs="Times New Roman"/>
          <w:sz w:val="24"/>
          <w:szCs w:val="24"/>
        </w:rPr>
        <w:t xml:space="preserve"> pkt.</w:t>
      </w:r>
    </w:p>
    <w:p w:rsidR="00F263F7" w:rsidRDefault="00F263F7" w:rsidP="00644DDF">
      <w:pPr>
        <w:pStyle w:val="Akapitzlist"/>
        <w:numPr>
          <w:ilvl w:val="1"/>
          <w:numId w:val="44"/>
        </w:numPr>
        <w:autoSpaceDE w:val="0"/>
        <w:autoSpaceDN w:val="0"/>
        <w:adjustRightInd w:val="0"/>
        <w:spacing w:after="0" w:line="240" w:lineRule="auto"/>
        <w:ind w:left="284" w:hanging="284"/>
        <w:jc w:val="both"/>
        <w:rPr>
          <w:rFonts w:ascii="Times New Roman" w:hAnsi="Times New Roman" w:cs="Times New Roman"/>
          <w:sz w:val="24"/>
          <w:szCs w:val="24"/>
        </w:rPr>
      </w:pPr>
      <w:r w:rsidRPr="00E71B4E">
        <w:rPr>
          <w:rFonts w:ascii="Times New Roman" w:hAnsi="Times New Roman" w:cs="Times New Roman"/>
          <w:sz w:val="24"/>
          <w:szCs w:val="24"/>
        </w:rPr>
        <w:t xml:space="preserve">Zamawiający za najkorzystniejszą uzna ofertę, która uzyskała największą liczbę punktów </w:t>
      </w:r>
      <w:r w:rsidR="00A86C1F">
        <w:rPr>
          <w:rFonts w:ascii="Times New Roman" w:hAnsi="Times New Roman" w:cs="Times New Roman"/>
          <w:sz w:val="24"/>
          <w:szCs w:val="24"/>
        </w:rPr>
        <w:br/>
      </w:r>
      <w:r w:rsidRPr="00E71B4E">
        <w:rPr>
          <w:rFonts w:ascii="Times New Roman" w:hAnsi="Times New Roman" w:cs="Times New Roman"/>
          <w:sz w:val="24"/>
          <w:szCs w:val="24"/>
        </w:rPr>
        <w:t>w oparciu o ustalone kryteria.</w:t>
      </w:r>
    </w:p>
    <w:p w:rsidR="004D3799" w:rsidRDefault="004D3799" w:rsidP="00644DDF">
      <w:pPr>
        <w:pStyle w:val="Akapitzlist"/>
        <w:numPr>
          <w:ilvl w:val="1"/>
          <w:numId w:val="44"/>
        </w:numPr>
        <w:autoSpaceDE w:val="0"/>
        <w:autoSpaceDN w:val="0"/>
        <w:adjustRightInd w:val="0"/>
        <w:spacing w:after="0" w:line="240" w:lineRule="auto"/>
        <w:ind w:left="284" w:hanging="284"/>
        <w:jc w:val="both"/>
        <w:rPr>
          <w:rFonts w:ascii="Times New Roman" w:hAnsi="Times New Roman" w:cs="Times New Roman"/>
          <w:sz w:val="24"/>
          <w:szCs w:val="24"/>
        </w:rPr>
      </w:pPr>
      <w:r w:rsidRPr="00E71B4E">
        <w:rPr>
          <w:rFonts w:ascii="Times New Roman" w:hAnsi="Times New Roman" w:cs="Times New Roman"/>
          <w:sz w:val="24"/>
          <w:szCs w:val="24"/>
        </w:rPr>
        <w:t xml:space="preserve">Jeżeli nie będzie można wybrać najkorzystniejszej oferty z uwagi na to, że dwie lub więcej ofert uzyska taką samą liczbę punktów, Zamawiający spośród tych ofert wybierze ofertę </w:t>
      </w:r>
      <w:r w:rsidR="00E71B4E">
        <w:rPr>
          <w:rFonts w:ascii="Times New Roman" w:hAnsi="Times New Roman" w:cs="Times New Roman"/>
          <w:sz w:val="24"/>
          <w:szCs w:val="24"/>
        </w:rPr>
        <w:t xml:space="preserve">             </w:t>
      </w:r>
      <w:r w:rsidRPr="00E71B4E">
        <w:rPr>
          <w:rFonts w:ascii="Times New Roman" w:hAnsi="Times New Roman" w:cs="Times New Roman"/>
          <w:sz w:val="24"/>
          <w:szCs w:val="24"/>
        </w:rPr>
        <w:t>z najniższą ceną, a jeżeli zostaną złożone oferty o takiej samej cenie, Zamawiający wezwie Wykonawców, którzy złożyli te oferty, do złożenia w terminie określonym przez Zamawiającego ofert dodatkowych, zgodnie z art. 91 ust. 4 ustawy PZP.</w:t>
      </w:r>
    </w:p>
    <w:p w:rsidR="00E71B4E" w:rsidRPr="00E71B4E" w:rsidRDefault="00E71B4E" w:rsidP="00644DDF">
      <w:pPr>
        <w:pStyle w:val="Akapitzlist"/>
        <w:numPr>
          <w:ilvl w:val="1"/>
          <w:numId w:val="44"/>
        </w:numPr>
        <w:autoSpaceDE w:val="0"/>
        <w:autoSpaceDN w:val="0"/>
        <w:adjustRightInd w:val="0"/>
        <w:spacing w:after="0" w:line="240" w:lineRule="auto"/>
        <w:ind w:left="284" w:hanging="284"/>
        <w:jc w:val="both"/>
        <w:rPr>
          <w:rFonts w:ascii="Times New Roman" w:hAnsi="Times New Roman" w:cs="Times New Roman"/>
          <w:sz w:val="24"/>
          <w:szCs w:val="24"/>
        </w:rPr>
      </w:pPr>
      <w:r w:rsidRPr="00E71B4E">
        <w:rPr>
          <w:rFonts w:ascii="Times New Roman" w:hAnsi="Times New Roman" w:cs="Times New Roman"/>
          <w:sz w:val="24"/>
          <w:szCs w:val="24"/>
        </w:rPr>
        <w:t>Jeżeli złożono ofertę, której wybór prowadziłby do powstania u zamawiającego obowiązku podatkowego zgo</w:t>
      </w:r>
      <w:r w:rsidR="008E00D5">
        <w:rPr>
          <w:rFonts w:ascii="Times New Roman" w:hAnsi="Times New Roman" w:cs="Times New Roman"/>
          <w:sz w:val="24"/>
          <w:szCs w:val="24"/>
        </w:rPr>
        <w:t xml:space="preserve">dnie </w:t>
      </w:r>
      <w:r w:rsidRPr="00E71B4E">
        <w:rPr>
          <w:rFonts w:ascii="Times New Roman" w:hAnsi="Times New Roman" w:cs="Times New Roman"/>
          <w:sz w:val="24"/>
          <w:szCs w:val="24"/>
        </w:rPr>
        <w:t>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w:t>
      </w:r>
      <w:r w:rsidR="00A86C1F">
        <w:rPr>
          <w:rFonts w:ascii="Times New Roman" w:hAnsi="Times New Roman" w:cs="Times New Roman"/>
          <w:sz w:val="24"/>
          <w:szCs w:val="24"/>
        </w:rPr>
        <w:t xml:space="preserve">                                   </w:t>
      </w:r>
      <w:r w:rsidRPr="00E71B4E">
        <w:rPr>
          <w:rFonts w:ascii="Times New Roman" w:hAnsi="Times New Roman" w:cs="Times New Roman"/>
          <w:sz w:val="24"/>
          <w:szCs w:val="24"/>
        </w:rPr>
        <w:t>u zamawiającego obowiązku podatkowego, wskazując nazwę (rodzaj) towaru lub usługi, których dostawa lub świadczenie będzie prowadzić do jego powstania, oraz wskazując ich wartość bez kwoty podatku.</w:t>
      </w:r>
    </w:p>
    <w:p w:rsidR="00E71B4E" w:rsidRPr="00E71B4E" w:rsidRDefault="00E71B4E" w:rsidP="00644DDF">
      <w:pPr>
        <w:pStyle w:val="Akapitzlist"/>
        <w:numPr>
          <w:ilvl w:val="1"/>
          <w:numId w:val="44"/>
        </w:numPr>
        <w:autoSpaceDE w:val="0"/>
        <w:autoSpaceDN w:val="0"/>
        <w:adjustRightInd w:val="0"/>
        <w:spacing w:after="0" w:line="240" w:lineRule="auto"/>
        <w:jc w:val="both"/>
        <w:rPr>
          <w:rFonts w:ascii="Times New Roman" w:hAnsi="Times New Roman" w:cs="Times New Roman"/>
          <w:sz w:val="24"/>
          <w:szCs w:val="24"/>
        </w:rPr>
      </w:pPr>
      <w:r w:rsidRPr="00E71B4E">
        <w:rPr>
          <w:rFonts w:ascii="Times New Roman" w:hAnsi="Times New Roman" w:cs="Times New Roman"/>
          <w:sz w:val="24"/>
          <w:szCs w:val="24"/>
        </w:rPr>
        <w:t>W toku badania i oceny oferty zamawiający może żądać od wykonawców wyjaśnień dotyczących treści złożonych ofert.</w:t>
      </w:r>
    </w:p>
    <w:p w:rsidR="00E71B4E" w:rsidRPr="00E71B4E" w:rsidRDefault="00E71B4E" w:rsidP="00644DDF">
      <w:pPr>
        <w:pStyle w:val="Akapitzlist"/>
        <w:numPr>
          <w:ilvl w:val="1"/>
          <w:numId w:val="44"/>
        </w:numPr>
        <w:autoSpaceDE w:val="0"/>
        <w:autoSpaceDN w:val="0"/>
        <w:adjustRightInd w:val="0"/>
        <w:spacing w:after="0" w:line="240" w:lineRule="auto"/>
        <w:jc w:val="both"/>
        <w:rPr>
          <w:rFonts w:ascii="Times New Roman" w:hAnsi="Times New Roman" w:cs="Times New Roman"/>
          <w:sz w:val="24"/>
          <w:szCs w:val="24"/>
        </w:rPr>
      </w:pPr>
      <w:r w:rsidRPr="00E71B4E">
        <w:rPr>
          <w:rFonts w:ascii="Times New Roman" w:hAnsi="Times New Roman" w:cs="Times New Roman"/>
          <w:sz w:val="24"/>
          <w:szCs w:val="24"/>
        </w:rPr>
        <w:t>Zamawiający poprawia w ofercie:</w:t>
      </w:r>
    </w:p>
    <w:p w:rsidR="00E71B4E" w:rsidRPr="00E71B4E" w:rsidRDefault="00E71B4E" w:rsidP="00B21AA4">
      <w:pPr>
        <w:numPr>
          <w:ilvl w:val="1"/>
          <w:numId w:val="46"/>
        </w:numPr>
        <w:spacing w:after="0" w:line="280" w:lineRule="atLeast"/>
        <w:ind w:left="709" w:hanging="283"/>
        <w:jc w:val="both"/>
        <w:rPr>
          <w:rFonts w:ascii="Times New Roman" w:hAnsi="Times New Roman" w:cs="Times New Roman"/>
          <w:sz w:val="24"/>
          <w:szCs w:val="24"/>
        </w:rPr>
      </w:pPr>
      <w:r w:rsidRPr="00E71B4E">
        <w:rPr>
          <w:rFonts w:ascii="Times New Roman" w:hAnsi="Times New Roman" w:cs="Times New Roman"/>
          <w:sz w:val="24"/>
          <w:szCs w:val="24"/>
        </w:rPr>
        <w:t>oczywiste omyłki pisarskie,</w:t>
      </w:r>
    </w:p>
    <w:p w:rsidR="00E71B4E" w:rsidRPr="00E71B4E" w:rsidRDefault="00E71B4E" w:rsidP="00B21AA4">
      <w:pPr>
        <w:numPr>
          <w:ilvl w:val="1"/>
          <w:numId w:val="46"/>
        </w:numPr>
        <w:spacing w:after="0" w:line="280" w:lineRule="atLeast"/>
        <w:ind w:left="709" w:hanging="283"/>
        <w:jc w:val="both"/>
        <w:rPr>
          <w:rFonts w:ascii="Times New Roman" w:hAnsi="Times New Roman" w:cs="Times New Roman"/>
          <w:sz w:val="24"/>
          <w:szCs w:val="24"/>
        </w:rPr>
      </w:pPr>
      <w:r w:rsidRPr="00E71B4E">
        <w:rPr>
          <w:rFonts w:ascii="Times New Roman" w:hAnsi="Times New Roman" w:cs="Times New Roman"/>
          <w:sz w:val="24"/>
          <w:szCs w:val="24"/>
        </w:rPr>
        <w:t>oczywiste omyłki rachunkowe, z uwzględnieniem konsekwencji rachunkowych dokonanych poprawek,</w:t>
      </w:r>
    </w:p>
    <w:p w:rsidR="00E71B4E" w:rsidRPr="00E71B4E" w:rsidRDefault="00E71B4E" w:rsidP="00B21AA4">
      <w:pPr>
        <w:numPr>
          <w:ilvl w:val="1"/>
          <w:numId w:val="46"/>
        </w:numPr>
        <w:spacing w:after="0" w:line="280" w:lineRule="atLeast"/>
        <w:ind w:left="709" w:hanging="283"/>
        <w:jc w:val="both"/>
        <w:rPr>
          <w:rFonts w:ascii="Times New Roman" w:hAnsi="Times New Roman" w:cs="Times New Roman"/>
          <w:sz w:val="24"/>
          <w:szCs w:val="24"/>
        </w:rPr>
      </w:pPr>
      <w:r w:rsidRPr="00E71B4E">
        <w:rPr>
          <w:rFonts w:ascii="Times New Roman" w:hAnsi="Times New Roman" w:cs="Times New Roman"/>
          <w:sz w:val="24"/>
          <w:szCs w:val="24"/>
        </w:rPr>
        <w:lastRenderedPageBreak/>
        <w:t>inne omyłki polegające na niezgodności oferty ze specyfikacją istotnych warunków zamówienia, niepowodujące istotnych zmian w treści oferty</w:t>
      </w:r>
    </w:p>
    <w:p w:rsidR="00E71B4E" w:rsidRPr="00E71B4E" w:rsidRDefault="008E00D5" w:rsidP="008E00D5">
      <w:pPr>
        <w:spacing w:after="0" w:line="280" w:lineRule="atLeast"/>
        <w:ind w:firstLine="426"/>
        <w:rPr>
          <w:rFonts w:ascii="Times New Roman" w:hAnsi="Times New Roman" w:cs="Times New Roman"/>
          <w:sz w:val="24"/>
          <w:szCs w:val="24"/>
        </w:rPr>
      </w:pPr>
      <w:r>
        <w:rPr>
          <w:rFonts w:ascii="Times New Roman" w:hAnsi="Times New Roman" w:cs="Times New Roman"/>
          <w:sz w:val="24"/>
          <w:szCs w:val="24"/>
        </w:rPr>
        <w:t xml:space="preserve">- </w:t>
      </w:r>
      <w:r w:rsidR="00E71B4E" w:rsidRPr="00E71B4E">
        <w:rPr>
          <w:rFonts w:ascii="Times New Roman" w:hAnsi="Times New Roman" w:cs="Times New Roman"/>
          <w:sz w:val="24"/>
          <w:szCs w:val="24"/>
        </w:rPr>
        <w:t>niezwłocznie zawiadamiając o tym wykonawcę, którego oferta została poprawiona.</w:t>
      </w:r>
    </w:p>
    <w:p w:rsidR="00E71B4E" w:rsidRPr="00FE0698" w:rsidRDefault="00E71B4E" w:rsidP="00FE0698">
      <w:pPr>
        <w:pStyle w:val="Akapitzlist"/>
        <w:numPr>
          <w:ilvl w:val="1"/>
          <w:numId w:val="44"/>
        </w:numPr>
        <w:spacing w:after="0" w:line="280" w:lineRule="atLeast"/>
        <w:jc w:val="both"/>
        <w:rPr>
          <w:rFonts w:ascii="Times New Roman" w:hAnsi="Times New Roman" w:cs="Times New Roman"/>
          <w:sz w:val="24"/>
          <w:szCs w:val="24"/>
        </w:rPr>
      </w:pPr>
      <w:r w:rsidRPr="00E71B4E">
        <w:rPr>
          <w:rFonts w:ascii="Times New Roman" w:hAnsi="Times New Roman" w:cs="Times New Roman"/>
          <w:sz w:val="24"/>
          <w:szCs w:val="24"/>
        </w:rPr>
        <w:t xml:space="preserve">Zamawiający udzieli zamówienia wykonawcy, którego oferta odpowiada wszystkim wymaganiom ustawy </w:t>
      </w:r>
      <w:proofErr w:type="spellStart"/>
      <w:r w:rsidRPr="00E71B4E">
        <w:rPr>
          <w:rFonts w:ascii="Times New Roman" w:hAnsi="Times New Roman" w:cs="Times New Roman"/>
          <w:sz w:val="24"/>
          <w:szCs w:val="24"/>
        </w:rPr>
        <w:t>Pzp</w:t>
      </w:r>
      <w:proofErr w:type="spellEnd"/>
      <w:r w:rsidRPr="00E71B4E">
        <w:rPr>
          <w:rFonts w:ascii="Times New Roman" w:hAnsi="Times New Roman" w:cs="Times New Roman"/>
          <w:sz w:val="24"/>
          <w:szCs w:val="24"/>
        </w:rPr>
        <w:t xml:space="preserve"> oraz SIWZ i została oceniona jako najkorzystniejsza w oparciu </w:t>
      </w:r>
      <w:r w:rsidR="00FE0698">
        <w:rPr>
          <w:rFonts w:ascii="Times New Roman" w:hAnsi="Times New Roman" w:cs="Times New Roman"/>
          <w:sz w:val="24"/>
          <w:szCs w:val="24"/>
        </w:rPr>
        <w:t xml:space="preserve">             </w:t>
      </w:r>
      <w:r w:rsidRPr="00FE0698">
        <w:rPr>
          <w:rFonts w:ascii="Times New Roman" w:hAnsi="Times New Roman" w:cs="Times New Roman"/>
          <w:sz w:val="24"/>
          <w:szCs w:val="24"/>
        </w:rPr>
        <w:t xml:space="preserve">o kryteria wskazane w </w:t>
      </w:r>
      <w:r w:rsidR="00FE0698">
        <w:rPr>
          <w:rFonts w:ascii="Times New Roman" w:hAnsi="Times New Roman" w:cs="Times New Roman"/>
          <w:sz w:val="24"/>
          <w:szCs w:val="24"/>
        </w:rPr>
        <w:t>us</w:t>
      </w:r>
      <w:r w:rsidRPr="00FE0698">
        <w:rPr>
          <w:rFonts w:ascii="Times New Roman" w:hAnsi="Times New Roman" w:cs="Times New Roman"/>
          <w:sz w:val="24"/>
          <w:szCs w:val="24"/>
        </w:rPr>
        <w:t>t</w:t>
      </w:r>
      <w:r w:rsidR="00FE0698">
        <w:rPr>
          <w:rFonts w:ascii="Times New Roman" w:hAnsi="Times New Roman" w:cs="Times New Roman"/>
          <w:sz w:val="24"/>
          <w:szCs w:val="24"/>
        </w:rPr>
        <w:t>.</w:t>
      </w:r>
      <w:r w:rsidRPr="00FE0698">
        <w:rPr>
          <w:rFonts w:ascii="Times New Roman" w:hAnsi="Times New Roman" w:cs="Times New Roman"/>
          <w:sz w:val="24"/>
          <w:szCs w:val="24"/>
        </w:rPr>
        <w:t xml:space="preserve"> 2.</w:t>
      </w:r>
    </w:p>
    <w:p w:rsidR="00E71B4E" w:rsidRPr="00E71B4E" w:rsidRDefault="00272B97" w:rsidP="00644DDF">
      <w:pPr>
        <w:pStyle w:val="Akapitzlist"/>
        <w:numPr>
          <w:ilvl w:val="1"/>
          <w:numId w:val="44"/>
        </w:numPr>
        <w:spacing w:after="0" w:line="280" w:lineRule="atLeast"/>
        <w:jc w:val="both"/>
        <w:rPr>
          <w:rFonts w:ascii="Times New Roman" w:hAnsi="Times New Roman" w:cs="Times New Roman"/>
          <w:sz w:val="24"/>
          <w:szCs w:val="24"/>
        </w:rPr>
      </w:pPr>
      <w:r>
        <w:rPr>
          <w:rFonts w:ascii="Times New Roman" w:hAnsi="Times New Roman" w:cs="Times New Roman"/>
          <w:sz w:val="24"/>
          <w:szCs w:val="24"/>
        </w:rPr>
        <w:t>Zamawiający informuje n</w:t>
      </w:r>
      <w:r w:rsidR="00E71B4E" w:rsidRPr="00E71B4E">
        <w:rPr>
          <w:rFonts w:ascii="Times New Roman" w:hAnsi="Times New Roman" w:cs="Times New Roman"/>
          <w:sz w:val="24"/>
          <w:szCs w:val="24"/>
        </w:rPr>
        <w:t xml:space="preserve">iezwłocznie </w:t>
      </w:r>
      <w:r>
        <w:rPr>
          <w:rFonts w:ascii="Times New Roman" w:hAnsi="Times New Roman" w:cs="Times New Roman"/>
          <w:sz w:val="24"/>
          <w:szCs w:val="24"/>
        </w:rPr>
        <w:t>wszystkich wykonawców o</w:t>
      </w:r>
      <w:r w:rsidR="00E71B4E" w:rsidRPr="00E71B4E">
        <w:rPr>
          <w:rFonts w:ascii="Times New Roman" w:hAnsi="Times New Roman" w:cs="Times New Roman"/>
          <w:sz w:val="24"/>
          <w:szCs w:val="24"/>
        </w:rPr>
        <w:t>:</w:t>
      </w:r>
    </w:p>
    <w:p w:rsidR="00E71B4E" w:rsidRPr="00E71B4E" w:rsidRDefault="00E71B4E" w:rsidP="00B21AA4">
      <w:pPr>
        <w:numPr>
          <w:ilvl w:val="0"/>
          <w:numId w:val="45"/>
        </w:numPr>
        <w:spacing w:after="0" w:line="280" w:lineRule="atLeast"/>
        <w:jc w:val="both"/>
        <w:rPr>
          <w:rFonts w:ascii="Times New Roman" w:hAnsi="Times New Roman" w:cs="Times New Roman"/>
          <w:sz w:val="24"/>
          <w:szCs w:val="24"/>
        </w:rPr>
      </w:pPr>
      <w:r w:rsidRPr="00E71B4E">
        <w:rPr>
          <w:rFonts w:ascii="Times New Roman" w:hAnsi="Times New Roman" w:cs="Times New Roman"/>
          <w:sz w:val="24"/>
          <w:szCs w:val="24"/>
        </w:rPr>
        <w:t xml:space="preserve">wyborze najkorzystniejszej oferty, podając nazwę albo imię i nazwisko, siedzibę albo miejsce zamieszkania i adres, jeżeli jest miejscem wykonywania działalności wykonawcy, którego ofertę </w:t>
      </w:r>
      <w:r w:rsidR="00272B97">
        <w:rPr>
          <w:rFonts w:ascii="Times New Roman" w:hAnsi="Times New Roman" w:cs="Times New Roman"/>
          <w:sz w:val="24"/>
          <w:szCs w:val="24"/>
        </w:rPr>
        <w:t xml:space="preserve">wybrano, oraz nazwy albo imiona </w:t>
      </w:r>
      <w:r w:rsidRPr="00E71B4E">
        <w:rPr>
          <w:rFonts w:ascii="Times New Roman" w:hAnsi="Times New Roman" w:cs="Times New Roman"/>
          <w:sz w:val="24"/>
          <w:szCs w:val="24"/>
        </w:rPr>
        <w:t>i nazwiska, siedziby albo miejsca zamieszkania i adresy, jeżeli są miejscami wykonywania działalności wykonawców, którzy złożyli oferty, a także punktację przyznaną ofertom w każdym kryterium oceny ofert i łączną punktację,</w:t>
      </w:r>
    </w:p>
    <w:p w:rsidR="00E71B4E" w:rsidRPr="00E71B4E" w:rsidRDefault="00E71B4E" w:rsidP="00B21AA4">
      <w:pPr>
        <w:numPr>
          <w:ilvl w:val="0"/>
          <w:numId w:val="45"/>
        </w:numPr>
        <w:spacing w:after="0" w:line="280" w:lineRule="atLeast"/>
        <w:jc w:val="both"/>
        <w:rPr>
          <w:rFonts w:ascii="Times New Roman" w:hAnsi="Times New Roman" w:cs="Times New Roman"/>
          <w:sz w:val="24"/>
          <w:szCs w:val="24"/>
        </w:rPr>
      </w:pPr>
      <w:r w:rsidRPr="00E71B4E">
        <w:rPr>
          <w:rFonts w:ascii="Times New Roman" w:hAnsi="Times New Roman" w:cs="Times New Roman"/>
          <w:sz w:val="24"/>
          <w:szCs w:val="24"/>
        </w:rPr>
        <w:t>wykona</w:t>
      </w:r>
      <w:r w:rsidR="00272B97">
        <w:rPr>
          <w:rFonts w:ascii="Times New Roman" w:hAnsi="Times New Roman" w:cs="Times New Roman"/>
          <w:sz w:val="24"/>
          <w:szCs w:val="24"/>
        </w:rPr>
        <w:t>wcach, którzy zostali wykluczeni</w:t>
      </w:r>
      <w:r w:rsidRPr="00E71B4E">
        <w:rPr>
          <w:rFonts w:ascii="Times New Roman" w:hAnsi="Times New Roman" w:cs="Times New Roman"/>
          <w:sz w:val="24"/>
          <w:szCs w:val="24"/>
        </w:rPr>
        <w:t xml:space="preserve">, </w:t>
      </w:r>
    </w:p>
    <w:p w:rsidR="00E71B4E" w:rsidRPr="00E71B4E" w:rsidRDefault="00E71B4E" w:rsidP="00B21AA4">
      <w:pPr>
        <w:numPr>
          <w:ilvl w:val="0"/>
          <w:numId w:val="45"/>
        </w:numPr>
        <w:spacing w:after="0" w:line="280" w:lineRule="atLeast"/>
        <w:jc w:val="both"/>
        <w:rPr>
          <w:rFonts w:ascii="Times New Roman" w:hAnsi="Times New Roman" w:cs="Times New Roman"/>
          <w:sz w:val="24"/>
          <w:szCs w:val="24"/>
        </w:rPr>
      </w:pPr>
      <w:r w:rsidRPr="00E71B4E">
        <w:rPr>
          <w:rFonts w:ascii="Times New Roman" w:hAnsi="Times New Roman" w:cs="Times New Roman"/>
          <w:sz w:val="24"/>
          <w:szCs w:val="24"/>
        </w:rPr>
        <w:t xml:space="preserve">wykonawcach, których oferty zostały odrzucone i powodach odrzucenia oferty, </w:t>
      </w:r>
    </w:p>
    <w:p w:rsidR="00E71B4E" w:rsidRPr="00E71B4E" w:rsidRDefault="00E71B4E" w:rsidP="00B21AA4">
      <w:pPr>
        <w:numPr>
          <w:ilvl w:val="0"/>
          <w:numId w:val="45"/>
        </w:numPr>
        <w:spacing w:after="0" w:line="280" w:lineRule="atLeast"/>
        <w:jc w:val="both"/>
        <w:rPr>
          <w:rFonts w:ascii="Times New Roman" w:hAnsi="Times New Roman" w:cs="Times New Roman"/>
          <w:sz w:val="24"/>
          <w:szCs w:val="24"/>
        </w:rPr>
      </w:pPr>
      <w:r w:rsidRPr="00E71B4E">
        <w:rPr>
          <w:rFonts w:ascii="Times New Roman" w:hAnsi="Times New Roman" w:cs="Times New Roman"/>
          <w:sz w:val="24"/>
          <w:szCs w:val="24"/>
        </w:rPr>
        <w:t>unieważnieniu postępowania.</w:t>
      </w:r>
    </w:p>
    <w:p w:rsidR="00304EB7" w:rsidRPr="00E71B4E" w:rsidRDefault="008E00D5" w:rsidP="008E00D5">
      <w:pPr>
        <w:spacing w:line="280" w:lineRule="atLeast"/>
        <w:rPr>
          <w:rFonts w:ascii="Times New Roman" w:hAnsi="Times New Roman" w:cs="Times New Roman"/>
          <w:sz w:val="24"/>
          <w:szCs w:val="24"/>
        </w:rPr>
      </w:pPr>
      <w:r>
        <w:rPr>
          <w:rFonts w:ascii="Times New Roman" w:hAnsi="Times New Roman" w:cs="Times New Roman"/>
          <w:sz w:val="24"/>
          <w:szCs w:val="24"/>
        </w:rPr>
        <w:t xml:space="preserve">- </w:t>
      </w:r>
      <w:r w:rsidR="00E71B4E" w:rsidRPr="00E71B4E">
        <w:rPr>
          <w:rFonts w:ascii="Times New Roman" w:hAnsi="Times New Roman" w:cs="Times New Roman"/>
          <w:sz w:val="24"/>
          <w:szCs w:val="24"/>
        </w:rPr>
        <w:t>podając uzasadnienie faktyczne i prawne.</w:t>
      </w:r>
    </w:p>
    <w:p w:rsidR="004D3799" w:rsidRPr="00163895" w:rsidRDefault="00163895" w:rsidP="00381C5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shd w:val="clear" w:color="auto" w:fill="D9D9D9" w:themeFill="background1" w:themeFillShade="D9"/>
        </w:rPr>
        <w:t xml:space="preserve">§ 18 </w:t>
      </w:r>
      <w:r w:rsidR="00E71B4E" w:rsidRPr="00163895">
        <w:rPr>
          <w:rFonts w:ascii="Times New Roman" w:hAnsi="Times New Roman" w:cs="Times New Roman"/>
          <w:b/>
          <w:sz w:val="24"/>
          <w:szCs w:val="24"/>
          <w:shd w:val="clear" w:color="auto" w:fill="D9D9D9" w:themeFill="background1" w:themeFillShade="D9"/>
        </w:rPr>
        <w:t xml:space="preserve">INFORMACJE O FORMALNOŚCIACH, JAKIE POWINNY ZOSTAĆ DOPEŁNIONE PO WYBORZE OFERTY W CELU ZAWARCIA </w:t>
      </w:r>
      <w:r w:rsidR="00E7656B">
        <w:rPr>
          <w:rFonts w:ascii="Times New Roman" w:hAnsi="Times New Roman" w:cs="Times New Roman"/>
          <w:b/>
          <w:sz w:val="24"/>
          <w:szCs w:val="24"/>
          <w:shd w:val="clear" w:color="auto" w:fill="D9D9D9" w:themeFill="background1" w:themeFillShade="D9"/>
        </w:rPr>
        <w:t xml:space="preserve">                                   </w:t>
      </w:r>
      <w:r w:rsidR="00E71B4E" w:rsidRPr="00163895">
        <w:rPr>
          <w:rFonts w:ascii="Times New Roman" w:hAnsi="Times New Roman" w:cs="Times New Roman"/>
          <w:b/>
          <w:sz w:val="24"/>
          <w:szCs w:val="24"/>
          <w:shd w:val="clear" w:color="auto" w:fill="D9D9D9" w:themeFill="background1" w:themeFillShade="D9"/>
        </w:rPr>
        <w:t>UMOWY W SPRAWIE ZAMÓWIENIA PUBLICZNEGO</w:t>
      </w:r>
    </w:p>
    <w:p w:rsidR="004D3799" w:rsidRPr="00163895" w:rsidRDefault="004D3799" w:rsidP="00B21AA4">
      <w:pPr>
        <w:pStyle w:val="Akapitzlist"/>
        <w:numPr>
          <w:ilvl w:val="0"/>
          <w:numId w:val="54"/>
        </w:numPr>
        <w:autoSpaceDE w:val="0"/>
        <w:autoSpaceDN w:val="0"/>
        <w:adjustRightInd w:val="0"/>
        <w:spacing w:after="0" w:line="240" w:lineRule="auto"/>
        <w:ind w:left="284" w:hanging="284"/>
        <w:jc w:val="both"/>
        <w:rPr>
          <w:rFonts w:ascii="Times New Roman" w:hAnsi="Times New Roman" w:cs="Times New Roman"/>
          <w:b/>
          <w:sz w:val="24"/>
          <w:szCs w:val="24"/>
        </w:rPr>
      </w:pPr>
      <w:r w:rsidRPr="00163895">
        <w:rPr>
          <w:rFonts w:ascii="Times New Roman" w:hAnsi="Times New Roman" w:cs="Times New Roman"/>
          <w:sz w:val="24"/>
          <w:szCs w:val="24"/>
        </w:rPr>
        <w:t xml:space="preserve">Osoby reprezentujące Wykonawcę przy podpisywaniu umowy powinny posiadać </w:t>
      </w:r>
      <w:r w:rsidR="00F007F4" w:rsidRPr="00163895">
        <w:rPr>
          <w:rFonts w:ascii="Times New Roman" w:hAnsi="Times New Roman" w:cs="Times New Roman"/>
          <w:sz w:val="24"/>
          <w:szCs w:val="24"/>
        </w:rPr>
        <w:t xml:space="preserve">                </w:t>
      </w:r>
      <w:r w:rsidRPr="00163895">
        <w:rPr>
          <w:rFonts w:ascii="Times New Roman" w:hAnsi="Times New Roman" w:cs="Times New Roman"/>
          <w:sz w:val="24"/>
          <w:szCs w:val="24"/>
        </w:rPr>
        <w:t>ze sobą dokumenty potwierdzające ich umocowanie do podpisania umowy, o ile umocowanie to nie będzie wynikać z dokumentów załączonych do oferty.</w:t>
      </w:r>
    </w:p>
    <w:p w:rsidR="004D3799" w:rsidRPr="00163895" w:rsidRDefault="004D3799" w:rsidP="00B21AA4">
      <w:pPr>
        <w:pStyle w:val="Akapitzlist"/>
        <w:numPr>
          <w:ilvl w:val="0"/>
          <w:numId w:val="54"/>
        </w:numPr>
        <w:autoSpaceDE w:val="0"/>
        <w:autoSpaceDN w:val="0"/>
        <w:adjustRightInd w:val="0"/>
        <w:spacing w:after="0" w:line="240" w:lineRule="auto"/>
        <w:ind w:left="284" w:hanging="284"/>
        <w:jc w:val="both"/>
        <w:rPr>
          <w:rFonts w:ascii="Times New Roman" w:hAnsi="Times New Roman" w:cs="Times New Roman"/>
          <w:b/>
          <w:sz w:val="24"/>
          <w:szCs w:val="24"/>
        </w:rPr>
      </w:pPr>
      <w:r w:rsidRPr="00163895">
        <w:rPr>
          <w:rFonts w:ascii="Times New Roman" w:hAnsi="Times New Roman" w:cs="Times New Roman"/>
          <w:sz w:val="24"/>
          <w:szCs w:val="24"/>
        </w:rPr>
        <w:t>W przypadku wyboru oferty złożonej przez Wykonawców wspólnie ubiegających się</w:t>
      </w:r>
      <w:r w:rsidR="00F007F4" w:rsidRPr="00163895">
        <w:rPr>
          <w:rFonts w:ascii="Times New Roman" w:hAnsi="Times New Roman" w:cs="Times New Roman"/>
          <w:sz w:val="24"/>
          <w:szCs w:val="24"/>
        </w:rPr>
        <w:t xml:space="preserve">          </w:t>
      </w:r>
      <w:r w:rsidRPr="00163895">
        <w:rPr>
          <w:rFonts w:ascii="Times New Roman" w:hAnsi="Times New Roman" w:cs="Times New Roman"/>
          <w:sz w:val="24"/>
          <w:szCs w:val="24"/>
        </w:rPr>
        <w:t xml:space="preserve"> o udzielenie zamówienia Zamawiający może żądać przed zawarciem umowy przedstawienia umowy regulującej współpracę tych Wykonawców. Umowa taka powinna określać</w:t>
      </w:r>
      <w:r w:rsidR="00BB44F1" w:rsidRPr="00163895">
        <w:rPr>
          <w:rFonts w:ascii="Times New Roman" w:hAnsi="Times New Roman" w:cs="Times New Roman"/>
          <w:sz w:val="24"/>
          <w:szCs w:val="24"/>
        </w:rPr>
        <w:t xml:space="preserve"> strony umowy, cel działania, sposób współdziałania, zakres prac przewidzianych do wykonania każdemu z nich, solidarną odpowiedzialność za wykonanie zamówienia, oznaczenie czasu trwania konsorcjum (obejmującego okres realizacji przedmiotu zamówienia, gwarancji </w:t>
      </w:r>
      <w:r w:rsidR="00A07686">
        <w:rPr>
          <w:rFonts w:ascii="Times New Roman" w:hAnsi="Times New Roman" w:cs="Times New Roman"/>
          <w:sz w:val="24"/>
          <w:szCs w:val="24"/>
        </w:rPr>
        <w:t xml:space="preserve">                  </w:t>
      </w:r>
      <w:r w:rsidR="00BB44F1" w:rsidRPr="00163895">
        <w:rPr>
          <w:rFonts w:ascii="Times New Roman" w:hAnsi="Times New Roman" w:cs="Times New Roman"/>
          <w:sz w:val="24"/>
          <w:szCs w:val="24"/>
        </w:rPr>
        <w:t>i rękojmi), wykluczenie możliwości wypowiedzenia umowy konsorcjum przez któregokolwiek z jego członków do czasu wykonania zamówienia.</w:t>
      </w:r>
    </w:p>
    <w:p w:rsidR="00BB44F1" w:rsidRPr="00163895" w:rsidRDefault="00BB44F1" w:rsidP="00B21AA4">
      <w:pPr>
        <w:pStyle w:val="Akapitzlist"/>
        <w:numPr>
          <w:ilvl w:val="0"/>
          <w:numId w:val="54"/>
        </w:numPr>
        <w:autoSpaceDE w:val="0"/>
        <w:autoSpaceDN w:val="0"/>
        <w:adjustRightInd w:val="0"/>
        <w:spacing w:after="0" w:line="240" w:lineRule="auto"/>
        <w:ind w:left="284" w:hanging="284"/>
        <w:jc w:val="both"/>
        <w:rPr>
          <w:rFonts w:ascii="Times New Roman" w:hAnsi="Times New Roman" w:cs="Times New Roman"/>
          <w:b/>
          <w:sz w:val="24"/>
          <w:szCs w:val="24"/>
        </w:rPr>
      </w:pPr>
      <w:r w:rsidRPr="00163895">
        <w:rPr>
          <w:rFonts w:ascii="Times New Roman" w:hAnsi="Times New Roman" w:cs="Times New Roman"/>
          <w:sz w:val="24"/>
          <w:szCs w:val="24"/>
        </w:rPr>
        <w:t>Zawarcie umowy nastąpi wg wzoru umowy Zamawiającego.</w:t>
      </w:r>
    </w:p>
    <w:p w:rsidR="00BB44F1" w:rsidRPr="00163895" w:rsidRDefault="00BB44F1" w:rsidP="00B21AA4">
      <w:pPr>
        <w:pStyle w:val="Akapitzlist"/>
        <w:numPr>
          <w:ilvl w:val="0"/>
          <w:numId w:val="54"/>
        </w:numPr>
        <w:autoSpaceDE w:val="0"/>
        <w:autoSpaceDN w:val="0"/>
        <w:adjustRightInd w:val="0"/>
        <w:spacing w:after="0" w:line="240" w:lineRule="auto"/>
        <w:ind w:left="284" w:hanging="284"/>
        <w:jc w:val="both"/>
        <w:rPr>
          <w:rFonts w:ascii="Times New Roman" w:hAnsi="Times New Roman" w:cs="Times New Roman"/>
          <w:b/>
          <w:sz w:val="24"/>
          <w:szCs w:val="24"/>
        </w:rPr>
      </w:pPr>
      <w:r w:rsidRPr="00163895">
        <w:rPr>
          <w:rFonts w:ascii="Times New Roman" w:hAnsi="Times New Roman" w:cs="Times New Roman"/>
          <w:sz w:val="24"/>
          <w:szCs w:val="24"/>
        </w:rPr>
        <w:t>W przypadku, gdy Wykonawca, którego oferta została wybrana jako najkorzystniejsza, uchyla się od zawarcia umowy, Zamawiający będzie mógł wybrać ofertę najkorzystniejszą spośród pozostałych ofert, bez przeprowadzenia ich ponownego badania i oceny chyba, że zachodzą przesłanki, o których mowa w art. 93 ust. 1 ustawy PZP.</w:t>
      </w:r>
    </w:p>
    <w:p w:rsidR="004D3799" w:rsidRPr="00163895" w:rsidRDefault="00E36D58" w:rsidP="00B21AA4">
      <w:pPr>
        <w:pStyle w:val="Akapitzlist"/>
        <w:numPr>
          <w:ilvl w:val="0"/>
          <w:numId w:val="54"/>
        </w:numPr>
        <w:autoSpaceDE w:val="0"/>
        <w:autoSpaceDN w:val="0"/>
        <w:adjustRightInd w:val="0"/>
        <w:spacing w:after="0" w:line="240" w:lineRule="auto"/>
        <w:ind w:left="284" w:hanging="284"/>
        <w:jc w:val="both"/>
        <w:rPr>
          <w:rFonts w:ascii="Times New Roman" w:hAnsi="Times New Roman" w:cs="Times New Roman"/>
          <w:b/>
          <w:sz w:val="24"/>
          <w:szCs w:val="24"/>
        </w:rPr>
      </w:pPr>
      <w:r w:rsidRPr="00163895">
        <w:rPr>
          <w:rFonts w:ascii="Times New Roman" w:hAnsi="Times New Roman" w:cs="Times New Roman"/>
          <w:sz w:val="24"/>
          <w:szCs w:val="24"/>
        </w:rPr>
        <w:t>Przed podpisaniem umowy Wykonawca, którego oferta zostanie uznana</w:t>
      </w:r>
      <w:r w:rsidR="004F59A9">
        <w:rPr>
          <w:rFonts w:ascii="Times New Roman" w:hAnsi="Times New Roman" w:cs="Times New Roman"/>
          <w:sz w:val="24"/>
          <w:szCs w:val="24"/>
        </w:rPr>
        <w:t xml:space="preserve"> </w:t>
      </w:r>
      <w:r w:rsidRPr="00163895">
        <w:rPr>
          <w:rFonts w:ascii="Times New Roman" w:hAnsi="Times New Roman" w:cs="Times New Roman"/>
          <w:sz w:val="24"/>
          <w:szCs w:val="24"/>
        </w:rPr>
        <w:t xml:space="preserve">za najkorzystniejszą, zobowiązany jest, pod rygorem utraty wadium na podst. art. 46 ust. 5 </w:t>
      </w:r>
      <w:r w:rsidR="004F59A9">
        <w:rPr>
          <w:rFonts w:ascii="Times New Roman" w:hAnsi="Times New Roman" w:cs="Times New Roman"/>
          <w:sz w:val="24"/>
          <w:szCs w:val="24"/>
        </w:rPr>
        <w:t xml:space="preserve">               </w:t>
      </w:r>
      <w:r w:rsidRPr="00163895">
        <w:rPr>
          <w:rFonts w:ascii="Times New Roman" w:hAnsi="Times New Roman" w:cs="Times New Roman"/>
          <w:sz w:val="24"/>
          <w:szCs w:val="24"/>
        </w:rPr>
        <w:t>pkt 2 i 3 ustawy PZP, do wniesienia zabezpieczenia należytego wykonania umowy</w:t>
      </w:r>
      <w:r w:rsidR="003E3405" w:rsidRPr="00163895">
        <w:rPr>
          <w:rFonts w:ascii="Times New Roman" w:hAnsi="Times New Roman" w:cs="Times New Roman"/>
          <w:sz w:val="24"/>
          <w:szCs w:val="24"/>
        </w:rPr>
        <w:t>,</w:t>
      </w:r>
      <w:r w:rsidR="004F59A9">
        <w:rPr>
          <w:rFonts w:ascii="Times New Roman" w:hAnsi="Times New Roman" w:cs="Times New Roman"/>
          <w:sz w:val="24"/>
          <w:szCs w:val="24"/>
        </w:rPr>
        <w:t xml:space="preserve">                        </w:t>
      </w:r>
      <w:r w:rsidR="00272B97" w:rsidRPr="00163895">
        <w:rPr>
          <w:rFonts w:ascii="Times New Roman" w:hAnsi="Times New Roman" w:cs="Times New Roman"/>
          <w:sz w:val="24"/>
          <w:szCs w:val="24"/>
        </w:rPr>
        <w:t>o którym mow</w:t>
      </w:r>
      <w:r w:rsidR="00163895">
        <w:rPr>
          <w:rFonts w:ascii="Times New Roman" w:hAnsi="Times New Roman" w:cs="Times New Roman"/>
          <w:sz w:val="24"/>
          <w:szCs w:val="24"/>
        </w:rPr>
        <w:t>a w §</w:t>
      </w:r>
      <w:r w:rsidR="00272B97" w:rsidRPr="00163895">
        <w:rPr>
          <w:rFonts w:ascii="Times New Roman" w:hAnsi="Times New Roman" w:cs="Times New Roman"/>
          <w:sz w:val="24"/>
          <w:szCs w:val="24"/>
        </w:rPr>
        <w:t xml:space="preserve"> 19</w:t>
      </w:r>
      <w:r w:rsidR="003E3405" w:rsidRPr="00163895">
        <w:rPr>
          <w:rFonts w:ascii="Times New Roman" w:hAnsi="Times New Roman" w:cs="Times New Roman"/>
          <w:sz w:val="24"/>
          <w:szCs w:val="24"/>
        </w:rPr>
        <w:t>.</w:t>
      </w:r>
    </w:p>
    <w:p w:rsidR="00163895" w:rsidRPr="00163895" w:rsidRDefault="00163895" w:rsidP="00163895">
      <w:pPr>
        <w:pStyle w:val="Akapitzlist"/>
        <w:autoSpaceDE w:val="0"/>
        <w:autoSpaceDN w:val="0"/>
        <w:adjustRightInd w:val="0"/>
        <w:spacing w:after="0" w:line="240" w:lineRule="auto"/>
        <w:ind w:left="284"/>
        <w:jc w:val="both"/>
        <w:rPr>
          <w:rFonts w:ascii="Times New Roman" w:hAnsi="Times New Roman" w:cs="Times New Roman"/>
          <w:b/>
          <w:sz w:val="12"/>
          <w:szCs w:val="12"/>
        </w:rPr>
      </w:pPr>
    </w:p>
    <w:p w:rsidR="00E75AF6" w:rsidRPr="00381C5B" w:rsidRDefault="00163895" w:rsidP="00381C5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sidRPr="00381C5B">
        <w:rPr>
          <w:rFonts w:ascii="Times New Roman" w:hAnsi="Times New Roman" w:cs="Times New Roman"/>
          <w:b/>
          <w:sz w:val="24"/>
          <w:szCs w:val="24"/>
        </w:rPr>
        <w:t xml:space="preserve">§ 19 </w:t>
      </w:r>
      <w:r w:rsidR="00272B97" w:rsidRPr="00381C5B">
        <w:rPr>
          <w:rFonts w:ascii="Times New Roman" w:hAnsi="Times New Roman" w:cs="Times New Roman"/>
          <w:b/>
          <w:sz w:val="24"/>
          <w:szCs w:val="24"/>
        </w:rPr>
        <w:t>WYMAGANIA DOTYCZĄCE ZABEZPIECZENIA NALEŻYTEGO WYKONANIA</w:t>
      </w:r>
      <w:r w:rsidR="00381C5B" w:rsidRPr="00381C5B">
        <w:rPr>
          <w:rFonts w:ascii="Times New Roman" w:hAnsi="Times New Roman" w:cs="Times New Roman"/>
          <w:b/>
          <w:sz w:val="24"/>
          <w:szCs w:val="24"/>
        </w:rPr>
        <w:t xml:space="preserve"> </w:t>
      </w:r>
      <w:r w:rsidR="00272B97" w:rsidRPr="00381C5B">
        <w:rPr>
          <w:rFonts w:ascii="Times New Roman" w:hAnsi="Times New Roman" w:cs="Times New Roman"/>
          <w:b/>
          <w:sz w:val="24"/>
          <w:szCs w:val="24"/>
        </w:rPr>
        <w:t>UMOWY</w:t>
      </w:r>
    </w:p>
    <w:p w:rsidR="00E75AF6" w:rsidRDefault="00E75AF6" w:rsidP="00B21AA4">
      <w:pPr>
        <w:pStyle w:val="Akapitzlist"/>
        <w:numPr>
          <w:ilvl w:val="0"/>
          <w:numId w:val="55"/>
        </w:numPr>
        <w:autoSpaceDE w:val="0"/>
        <w:autoSpaceDN w:val="0"/>
        <w:adjustRightInd w:val="0"/>
        <w:spacing w:after="0" w:line="240" w:lineRule="auto"/>
        <w:ind w:left="284" w:hanging="284"/>
        <w:jc w:val="both"/>
        <w:rPr>
          <w:rFonts w:ascii="Times New Roman" w:hAnsi="Times New Roman" w:cs="Times New Roman"/>
          <w:sz w:val="24"/>
          <w:szCs w:val="24"/>
        </w:rPr>
      </w:pPr>
      <w:r w:rsidRPr="00163895">
        <w:rPr>
          <w:rFonts w:ascii="Times New Roman" w:hAnsi="Times New Roman" w:cs="Times New Roman"/>
          <w:sz w:val="24"/>
          <w:szCs w:val="24"/>
        </w:rPr>
        <w:t>Przed zawarciem umowy Wykonawca</w:t>
      </w:r>
      <w:r w:rsidR="003E3405" w:rsidRPr="00163895">
        <w:rPr>
          <w:rFonts w:ascii="Times New Roman" w:hAnsi="Times New Roman" w:cs="Times New Roman"/>
          <w:sz w:val="24"/>
          <w:szCs w:val="24"/>
        </w:rPr>
        <w:t>, którego oferta została wybrana,</w:t>
      </w:r>
      <w:r w:rsidRPr="00163895">
        <w:rPr>
          <w:rFonts w:ascii="Times New Roman" w:hAnsi="Times New Roman" w:cs="Times New Roman"/>
          <w:sz w:val="24"/>
          <w:szCs w:val="24"/>
        </w:rPr>
        <w:t xml:space="preserve"> zobowiązany będzie do wniesienia zabezpieczenia należytego wykonania umowy w wysokości </w:t>
      </w:r>
      <w:r w:rsidR="003E3405" w:rsidRPr="00163895">
        <w:rPr>
          <w:rFonts w:ascii="Times New Roman" w:hAnsi="Times New Roman" w:cs="Times New Roman"/>
          <w:b/>
          <w:bCs/>
          <w:sz w:val="24"/>
          <w:szCs w:val="24"/>
        </w:rPr>
        <w:t>5</w:t>
      </w:r>
      <w:r w:rsidRPr="00163895">
        <w:rPr>
          <w:rFonts w:ascii="Times New Roman" w:hAnsi="Times New Roman" w:cs="Times New Roman"/>
          <w:b/>
          <w:bCs/>
          <w:sz w:val="24"/>
          <w:szCs w:val="24"/>
        </w:rPr>
        <w:t xml:space="preserve">% </w:t>
      </w:r>
      <w:r w:rsidRPr="00163895">
        <w:rPr>
          <w:rFonts w:ascii="Times New Roman" w:hAnsi="Times New Roman" w:cs="Times New Roman"/>
          <w:sz w:val="24"/>
          <w:szCs w:val="24"/>
        </w:rPr>
        <w:t>ceny całkowitej brutto podanej w ofercie.</w:t>
      </w:r>
    </w:p>
    <w:p w:rsidR="00E75AF6" w:rsidRDefault="00E75AF6" w:rsidP="00B21AA4">
      <w:pPr>
        <w:pStyle w:val="Akapitzlist"/>
        <w:numPr>
          <w:ilvl w:val="0"/>
          <w:numId w:val="55"/>
        </w:numPr>
        <w:autoSpaceDE w:val="0"/>
        <w:autoSpaceDN w:val="0"/>
        <w:adjustRightInd w:val="0"/>
        <w:spacing w:after="0" w:line="240" w:lineRule="auto"/>
        <w:ind w:left="284" w:hanging="284"/>
        <w:jc w:val="both"/>
        <w:rPr>
          <w:rFonts w:ascii="Times New Roman" w:hAnsi="Times New Roman" w:cs="Times New Roman"/>
          <w:sz w:val="24"/>
          <w:szCs w:val="24"/>
        </w:rPr>
      </w:pPr>
      <w:r w:rsidRPr="00163895">
        <w:rPr>
          <w:rFonts w:ascii="Times New Roman" w:hAnsi="Times New Roman" w:cs="Times New Roman"/>
          <w:sz w:val="24"/>
          <w:szCs w:val="24"/>
        </w:rPr>
        <w:t>Zabezpieczenie należytego wykonania umowy służy pokryciu roszczeń z tytułu niewykonania lub nienależytego wykonania umowy.</w:t>
      </w:r>
    </w:p>
    <w:p w:rsidR="00E75AF6" w:rsidRPr="00163895" w:rsidRDefault="00E75AF6" w:rsidP="00B21AA4">
      <w:pPr>
        <w:pStyle w:val="Akapitzlist"/>
        <w:numPr>
          <w:ilvl w:val="0"/>
          <w:numId w:val="55"/>
        </w:numPr>
        <w:autoSpaceDE w:val="0"/>
        <w:autoSpaceDN w:val="0"/>
        <w:adjustRightInd w:val="0"/>
        <w:spacing w:after="0" w:line="240" w:lineRule="auto"/>
        <w:ind w:left="284" w:hanging="284"/>
        <w:jc w:val="both"/>
        <w:rPr>
          <w:rFonts w:ascii="Times New Roman" w:hAnsi="Times New Roman" w:cs="Times New Roman"/>
          <w:sz w:val="24"/>
          <w:szCs w:val="24"/>
        </w:rPr>
      </w:pPr>
      <w:r w:rsidRPr="00163895">
        <w:rPr>
          <w:rFonts w:ascii="Times New Roman" w:hAnsi="Times New Roman" w:cs="Times New Roman"/>
          <w:sz w:val="24"/>
          <w:szCs w:val="24"/>
        </w:rPr>
        <w:t>Zabezpieczenie należytego wykonania umowy może być wniesione według wyboru Wykonawcy w jednej lub w kilku następujących formach:</w:t>
      </w:r>
    </w:p>
    <w:p w:rsidR="00E75AF6" w:rsidRDefault="00E75AF6" w:rsidP="00B21AA4">
      <w:pPr>
        <w:pStyle w:val="Akapitzlist"/>
        <w:numPr>
          <w:ilvl w:val="0"/>
          <w:numId w:val="47"/>
        </w:numPr>
        <w:autoSpaceDE w:val="0"/>
        <w:autoSpaceDN w:val="0"/>
        <w:adjustRightInd w:val="0"/>
        <w:spacing w:after="0" w:line="240" w:lineRule="auto"/>
        <w:ind w:left="993" w:hanging="284"/>
        <w:jc w:val="both"/>
        <w:rPr>
          <w:rFonts w:ascii="Times New Roman" w:hAnsi="Times New Roman" w:cs="Times New Roman"/>
          <w:sz w:val="24"/>
          <w:szCs w:val="24"/>
        </w:rPr>
      </w:pPr>
      <w:r w:rsidRPr="00182BE9">
        <w:rPr>
          <w:rFonts w:ascii="Times New Roman" w:hAnsi="Times New Roman" w:cs="Times New Roman"/>
          <w:sz w:val="24"/>
          <w:szCs w:val="24"/>
        </w:rPr>
        <w:t>pieniądzu;</w:t>
      </w:r>
    </w:p>
    <w:p w:rsidR="00E75AF6" w:rsidRDefault="00E75AF6" w:rsidP="00B21AA4">
      <w:pPr>
        <w:pStyle w:val="Akapitzlist"/>
        <w:numPr>
          <w:ilvl w:val="0"/>
          <w:numId w:val="47"/>
        </w:numPr>
        <w:autoSpaceDE w:val="0"/>
        <w:autoSpaceDN w:val="0"/>
        <w:adjustRightInd w:val="0"/>
        <w:spacing w:after="0" w:line="240" w:lineRule="auto"/>
        <w:ind w:left="993" w:hanging="284"/>
        <w:jc w:val="both"/>
        <w:rPr>
          <w:rFonts w:ascii="Times New Roman" w:hAnsi="Times New Roman" w:cs="Times New Roman"/>
          <w:sz w:val="24"/>
          <w:szCs w:val="24"/>
        </w:rPr>
      </w:pPr>
      <w:r w:rsidRPr="00272B97">
        <w:rPr>
          <w:rFonts w:ascii="Times New Roman" w:hAnsi="Times New Roman" w:cs="Times New Roman"/>
          <w:sz w:val="24"/>
          <w:szCs w:val="24"/>
        </w:rPr>
        <w:lastRenderedPageBreak/>
        <w:t>poręczeniach bankowych lub poręczeniach spółdzielczej kasy oszczędnościowo-kredytowej, z tym że zobowiązanie kasy jest zawsze zobowiązaniem pieniężnym;</w:t>
      </w:r>
    </w:p>
    <w:p w:rsidR="00E75AF6" w:rsidRDefault="00E75AF6" w:rsidP="00B21AA4">
      <w:pPr>
        <w:pStyle w:val="Akapitzlist"/>
        <w:numPr>
          <w:ilvl w:val="0"/>
          <w:numId w:val="47"/>
        </w:numPr>
        <w:autoSpaceDE w:val="0"/>
        <w:autoSpaceDN w:val="0"/>
        <w:adjustRightInd w:val="0"/>
        <w:spacing w:after="0" w:line="240" w:lineRule="auto"/>
        <w:ind w:left="993" w:hanging="284"/>
        <w:jc w:val="both"/>
        <w:rPr>
          <w:rFonts w:ascii="Times New Roman" w:hAnsi="Times New Roman" w:cs="Times New Roman"/>
          <w:sz w:val="24"/>
          <w:szCs w:val="24"/>
        </w:rPr>
      </w:pPr>
      <w:r w:rsidRPr="00272B97">
        <w:rPr>
          <w:rFonts w:ascii="Times New Roman" w:hAnsi="Times New Roman" w:cs="Times New Roman"/>
          <w:sz w:val="24"/>
          <w:szCs w:val="24"/>
        </w:rPr>
        <w:t>gwarancjach bankowych;</w:t>
      </w:r>
    </w:p>
    <w:p w:rsidR="00E75AF6" w:rsidRDefault="00E75AF6" w:rsidP="00B21AA4">
      <w:pPr>
        <w:pStyle w:val="Akapitzlist"/>
        <w:numPr>
          <w:ilvl w:val="0"/>
          <w:numId w:val="47"/>
        </w:numPr>
        <w:autoSpaceDE w:val="0"/>
        <w:autoSpaceDN w:val="0"/>
        <w:adjustRightInd w:val="0"/>
        <w:spacing w:after="0" w:line="240" w:lineRule="auto"/>
        <w:ind w:left="993" w:hanging="284"/>
        <w:jc w:val="both"/>
        <w:rPr>
          <w:rFonts w:ascii="Times New Roman" w:hAnsi="Times New Roman" w:cs="Times New Roman"/>
          <w:sz w:val="24"/>
          <w:szCs w:val="24"/>
        </w:rPr>
      </w:pPr>
      <w:r w:rsidRPr="00272B97">
        <w:rPr>
          <w:rFonts w:ascii="Times New Roman" w:hAnsi="Times New Roman" w:cs="Times New Roman"/>
          <w:sz w:val="24"/>
          <w:szCs w:val="24"/>
        </w:rPr>
        <w:t>gwarancjach ubezpieczeniowych;</w:t>
      </w:r>
    </w:p>
    <w:p w:rsidR="00E75AF6" w:rsidRPr="00272B97" w:rsidRDefault="00E75AF6" w:rsidP="00B21AA4">
      <w:pPr>
        <w:pStyle w:val="Akapitzlist"/>
        <w:numPr>
          <w:ilvl w:val="0"/>
          <w:numId w:val="47"/>
        </w:numPr>
        <w:autoSpaceDE w:val="0"/>
        <w:autoSpaceDN w:val="0"/>
        <w:adjustRightInd w:val="0"/>
        <w:spacing w:after="0" w:line="240" w:lineRule="auto"/>
        <w:ind w:left="993" w:hanging="284"/>
        <w:jc w:val="both"/>
        <w:rPr>
          <w:rFonts w:ascii="Times New Roman" w:hAnsi="Times New Roman" w:cs="Times New Roman"/>
          <w:sz w:val="24"/>
          <w:szCs w:val="24"/>
        </w:rPr>
      </w:pPr>
      <w:r w:rsidRPr="00272B97">
        <w:rPr>
          <w:rFonts w:ascii="Times New Roman" w:hAnsi="Times New Roman" w:cs="Times New Roman"/>
          <w:sz w:val="24"/>
          <w:szCs w:val="24"/>
        </w:rPr>
        <w:t>poręczeniach udzielanych przez podmioty, o których mowa w art. 6b ust. 5 pkt. 2 ustawy z dnia 9 listopada 2000 r. o utworzeniu Polskiej Agencji Rozwoju P</w:t>
      </w:r>
      <w:r w:rsidR="003E3405" w:rsidRPr="00272B97">
        <w:rPr>
          <w:rFonts w:ascii="Times New Roman" w:hAnsi="Times New Roman" w:cs="Times New Roman"/>
          <w:sz w:val="24"/>
          <w:szCs w:val="24"/>
        </w:rPr>
        <w:t>rzedsiębiorczośc</w:t>
      </w:r>
      <w:r w:rsidR="00FB22FF">
        <w:rPr>
          <w:rFonts w:ascii="Times New Roman" w:hAnsi="Times New Roman" w:cs="Times New Roman"/>
          <w:sz w:val="24"/>
          <w:szCs w:val="24"/>
        </w:rPr>
        <w:t>i</w:t>
      </w:r>
      <w:r w:rsidR="003E3405" w:rsidRPr="00272B97">
        <w:rPr>
          <w:rFonts w:ascii="Times New Roman" w:hAnsi="Times New Roman" w:cs="Times New Roman"/>
          <w:sz w:val="24"/>
          <w:szCs w:val="24"/>
        </w:rPr>
        <w:t>.</w:t>
      </w:r>
    </w:p>
    <w:p w:rsidR="003E3405" w:rsidRDefault="00E75AF6" w:rsidP="00B21AA4">
      <w:pPr>
        <w:pStyle w:val="Akapitzlist"/>
        <w:numPr>
          <w:ilvl w:val="0"/>
          <w:numId w:val="55"/>
        </w:numPr>
        <w:autoSpaceDE w:val="0"/>
        <w:autoSpaceDN w:val="0"/>
        <w:adjustRightInd w:val="0"/>
        <w:spacing w:after="0" w:line="240" w:lineRule="auto"/>
        <w:ind w:left="284" w:hanging="284"/>
        <w:jc w:val="both"/>
        <w:rPr>
          <w:rFonts w:ascii="Times New Roman" w:hAnsi="Times New Roman" w:cs="Times New Roman"/>
          <w:sz w:val="24"/>
          <w:szCs w:val="24"/>
        </w:rPr>
      </w:pPr>
      <w:r w:rsidRPr="00163895">
        <w:rPr>
          <w:rFonts w:ascii="Times New Roman" w:hAnsi="Times New Roman" w:cs="Times New Roman"/>
          <w:sz w:val="24"/>
          <w:szCs w:val="24"/>
        </w:rPr>
        <w:t>Zamawiający nie wyraża zgody na wn</w:t>
      </w:r>
      <w:r w:rsidR="003E3405" w:rsidRPr="00163895">
        <w:rPr>
          <w:rFonts w:ascii="Times New Roman" w:hAnsi="Times New Roman" w:cs="Times New Roman"/>
          <w:sz w:val="24"/>
          <w:szCs w:val="24"/>
        </w:rPr>
        <w:t>iesienie zabezpieczenia w formach określonych</w:t>
      </w:r>
      <w:r w:rsidR="00F007F4" w:rsidRPr="00163895">
        <w:rPr>
          <w:rFonts w:ascii="Times New Roman" w:hAnsi="Times New Roman" w:cs="Times New Roman"/>
          <w:sz w:val="24"/>
          <w:szCs w:val="24"/>
        </w:rPr>
        <w:t xml:space="preserve">             </w:t>
      </w:r>
      <w:r w:rsidR="003E3405" w:rsidRPr="00163895">
        <w:rPr>
          <w:rFonts w:ascii="Times New Roman" w:hAnsi="Times New Roman" w:cs="Times New Roman"/>
          <w:sz w:val="24"/>
          <w:szCs w:val="24"/>
        </w:rPr>
        <w:t xml:space="preserve"> w art. 148 ust. 2 ustawy PZP.</w:t>
      </w:r>
    </w:p>
    <w:p w:rsidR="00EE594B" w:rsidRDefault="00E75AF6" w:rsidP="00B21AA4">
      <w:pPr>
        <w:pStyle w:val="Akapitzlist"/>
        <w:numPr>
          <w:ilvl w:val="0"/>
          <w:numId w:val="55"/>
        </w:numPr>
        <w:autoSpaceDE w:val="0"/>
        <w:autoSpaceDN w:val="0"/>
        <w:adjustRightInd w:val="0"/>
        <w:spacing w:after="0" w:line="240" w:lineRule="auto"/>
        <w:ind w:left="284" w:hanging="284"/>
        <w:jc w:val="both"/>
        <w:rPr>
          <w:rFonts w:ascii="Times New Roman" w:hAnsi="Times New Roman" w:cs="Times New Roman"/>
          <w:sz w:val="24"/>
          <w:szCs w:val="24"/>
        </w:rPr>
      </w:pPr>
      <w:r w:rsidRPr="00E60CB1">
        <w:rPr>
          <w:rFonts w:ascii="Times New Roman" w:hAnsi="Times New Roman" w:cs="Times New Roman"/>
          <w:sz w:val="24"/>
          <w:szCs w:val="24"/>
        </w:rPr>
        <w:t>Zabezpieczenie wnoszone w formie pienięż</w:t>
      </w:r>
      <w:r w:rsidR="001550FE" w:rsidRPr="00E60CB1">
        <w:rPr>
          <w:rFonts w:ascii="Times New Roman" w:hAnsi="Times New Roman" w:cs="Times New Roman"/>
          <w:sz w:val="24"/>
          <w:szCs w:val="24"/>
        </w:rPr>
        <w:t xml:space="preserve">nej zostanie wpłacone przelewem </w:t>
      </w:r>
      <w:r w:rsidRPr="00E60CB1">
        <w:rPr>
          <w:rFonts w:ascii="Times New Roman" w:hAnsi="Times New Roman" w:cs="Times New Roman"/>
          <w:sz w:val="24"/>
          <w:szCs w:val="24"/>
        </w:rPr>
        <w:t>na rachunek bankowy Zamawiającego</w:t>
      </w:r>
      <w:r w:rsidR="001550FE" w:rsidRPr="00E60CB1">
        <w:rPr>
          <w:rFonts w:ascii="Times New Roman" w:hAnsi="Times New Roman" w:cs="Times New Roman"/>
          <w:sz w:val="24"/>
          <w:szCs w:val="24"/>
        </w:rPr>
        <w:t xml:space="preserve"> nr </w:t>
      </w:r>
      <w:r w:rsidR="001550FE" w:rsidRPr="00E60CB1">
        <w:rPr>
          <w:rFonts w:ascii="Times New Roman" w:eastAsia="Times New Roman" w:hAnsi="Times New Roman" w:cs="Times New Roman"/>
          <w:b/>
          <w:spacing w:val="-10"/>
          <w:sz w:val="24"/>
          <w:szCs w:val="24"/>
        </w:rPr>
        <w:t>10 9317 0002 0000 3183 2000 0030</w:t>
      </w:r>
      <w:r w:rsidR="001550FE" w:rsidRPr="00E60CB1">
        <w:rPr>
          <w:rFonts w:ascii="Arial Narrow" w:eastAsia="Times New Roman" w:hAnsi="Arial Narrow"/>
          <w:b/>
          <w:spacing w:val="-10"/>
          <w:sz w:val="21"/>
          <w:szCs w:val="21"/>
        </w:rPr>
        <w:t xml:space="preserve"> </w:t>
      </w:r>
      <w:r w:rsidR="001550FE" w:rsidRPr="00E60CB1">
        <w:rPr>
          <w:rFonts w:ascii="Times New Roman" w:hAnsi="Times New Roman" w:cs="Times New Roman"/>
          <w:sz w:val="24"/>
          <w:szCs w:val="24"/>
        </w:rPr>
        <w:t xml:space="preserve">z dopiskiem: </w:t>
      </w:r>
      <w:r w:rsidR="001550FE" w:rsidRPr="00E60CB1">
        <w:rPr>
          <w:rFonts w:ascii="Times New Roman" w:hAnsi="Times New Roman" w:cs="Times New Roman"/>
          <w:b/>
          <w:sz w:val="24"/>
          <w:szCs w:val="24"/>
        </w:rPr>
        <w:t>„Odbieranie odpadów komunalnych od właścicieli nieruchomości na terenie miasta Sławno”</w:t>
      </w:r>
      <w:r w:rsidR="0069748F" w:rsidRPr="00E60CB1">
        <w:rPr>
          <w:rFonts w:ascii="Times New Roman" w:hAnsi="Times New Roman" w:cs="Times New Roman"/>
          <w:sz w:val="24"/>
          <w:szCs w:val="24"/>
        </w:rPr>
        <w:t>.</w:t>
      </w:r>
      <w:r w:rsidRPr="00E60CB1">
        <w:rPr>
          <w:rFonts w:ascii="Times New Roman" w:hAnsi="Times New Roman" w:cs="Times New Roman"/>
          <w:b/>
          <w:bCs/>
          <w:sz w:val="24"/>
          <w:szCs w:val="24"/>
        </w:rPr>
        <w:t xml:space="preserve"> </w:t>
      </w:r>
      <w:r w:rsidRPr="00E60CB1">
        <w:rPr>
          <w:rFonts w:ascii="Times New Roman" w:hAnsi="Times New Roman" w:cs="Times New Roman"/>
          <w:sz w:val="24"/>
          <w:szCs w:val="24"/>
        </w:rPr>
        <w:t>Skuteczne wniesienie zabezpieczenia należytego wykonania umowy w formie pieniężnej następuje z chwilą wpływu środków pieniężnych na ww. rachunek Zamawiającego.</w:t>
      </w:r>
    </w:p>
    <w:p w:rsidR="00B63025" w:rsidRPr="00E60CB1" w:rsidRDefault="00B63025" w:rsidP="00B21AA4">
      <w:pPr>
        <w:pStyle w:val="Akapitzlist"/>
        <w:numPr>
          <w:ilvl w:val="0"/>
          <w:numId w:val="55"/>
        </w:numPr>
        <w:autoSpaceDE w:val="0"/>
        <w:autoSpaceDN w:val="0"/>
        <w:adjustRightInd w:val="0"/>
        <w:spacing w:after="0" w:line="240" w:lineRule="auto"/>
        <w:ind w:left="284" w:hanging="284"/>
        <w:jc w:val="both"/>
        <w:rPr>
          <w:rFonts w:ascii="Times New Roman" w:hAnsi="Times New Roman" w:cs="Times New Roman"/>
          <w:sz w:val="24"/>
          <w:szCs w:val="24"/>
        </w:rPr>
      </w:pPr>
      <w:r w:rsidRPr="00E60CB1">
        <w:rPr>
          <w:rFonts w:ascii="Times New Roman" w:hAnsi="Times New Roman" w:cs="Times New Roman"/>
          <w:sz w:val="24"/>
          <w:szCs w:val="24"/>
        </w:rPr>
        <w:t xml:space="preserve">Z treści zabezpieczenia przedstawionego w formie </w:t>
      </w:r>
      <w:r w:rsidRPr="00E60CB1">
        <w:rPr>
          <w:rFonts w:ascii="Times New Roman" w:hAnsi="Times New Roman" w:cs="Times New Roman"/>
        </w:rPr>
        <w:t>gwarancji/po</w:t>
      </w:r>
      <w:r w:rsidR="00670F3D" w:rsidRPr="00E60CB1">
        <w:rPr>
          <w:rFonts w:ascii="Times New Roman" w:hAnsi="Times New Roman" w:cs="Times New Roman"/>
        </w:rPr>
        <w:t>ręczenia</w:t>
      </w:r>
      <w:r w:rsidR="00670F3D" w:rsidRPr="00E60CB1">
        <w:rPr>
          <w:rFonts w:ascii="Times New Roman" w:hAnsi="Times New Roman" w:cs="Times New Roman"/>
          <w:sz w:val="24"/>
          <w:szCs w:val="24"/>
        </w:rPr>
        <w:t xml:space="preserve"> powinno </w:t>
      </w:r>
      <w:r w:rsidRPr="00E60CB1">
        <w:rPr>
          <w:rFonts w:ascii="Times New Roman" w:hAnsi="Times New Roman" w:cs="Times New Roman"/>
          <w:sz w:val="24"/>
          <w:szCs w:val="24"/>
        </w:rPr>
        <w:t>wynikać:</w:t>
      </w:r>
    </w:p>
    <w:p w:rsidR="00B63025" w:rsidRDefault="003206F0" w:rsidP="00B21AA4">
      <w:pPr>
        <w:pStyle w:val="Akapitzlist"/>
        <w:numPr>
          <w:ilvl w:val="2"/>
          <w:numId w:val="55"/>
        </w:numPr>
        <w:autoSpaceDE w:val="0"/>
        <w:autoSpaceDN w:val="0"/>
        <w:adjustRightInd w:val="0"/>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N</w:t>
      </w:r>
      <w:r w:rsidR="001550FE">
        <w:rPr>
          <w:rFonts w:ascii="Times New Roman" w:hAnsi="Times New Roman" w:cs="Times New Roman"/>
          <w:sz w:val="24"/>
          <w:szCs w:val="24"/>
        </w:rPr>
        <w:t>azwa</w:t>
      </w:r>
      <w:r>
        <w:rPr>
          <w:rFonts w:ascii="Times New Roman" w:hAnsi="Times New Roman" w:cs="Times New Roman"/>
          <w:sz w:val="24"/>
          <w:szCs w:val="24"/>
        </w:rPr>
        <w:t xml:space="preserve"> </w:t>
      </w:r>
      <w:r w:rsidR="001550FE">
        <w:rPr>
          <w:rFonts w:ascii="Times New Roman" w:hAnsi="Times New Roman" w:cs="Times New Roman"/>
          <w:sz w:val="24"/>
          <w:szCs w:val="24"/>
        </w:rPr>
        <w:t>zleceniodawcy (</w:t>
      </w:r>
      <w:r w:rsidR="001550FE" w:rsidRPr="003206F0">
        <w:rPr>
          <w:rFonts w:ascii="Times New Roman" w:hAnsi="Times New Roman" w:cs="Times New Roman"/>
        </w:rPr>
        <w:t>Wykonawcy)</w:t>
      </w:r>
      <w:r w:rsidR="001550FE">
        <w:rPr>
          <w:rFonts w:ascii="Times New Roman" w:hAnsi="Times New Roman" w:cs="Times New Roman"/>
          <w:sz w:val="24"/>
          <w:szCs w:val="24"/>
        </w:rPr>
        <w:t>, beneficjenta</w:t>
      </w:r>
      <w:r>
        <w:rPr>
          <w:rFonts w:ascii="Times New Roman" w:hAnsi="Times New Roman" w:cs="Times New Roman"/>
          <w:sz w:val="24"/>
          <w:szCs w:val="24"/>
        </w:rPr>
        <w:t xml:space="preserve"> </w:t>
      </w:r>
      <w:r w:rsidR="001550FE" w:rsidRPr="003206F0">
        <w:rPr>
          <w:rFonts w:ascii="Times New Roman" w:hAnsi="Times New Roman" w:cs="Times New Roman"/>
        </w:rPr>
        <w:t>gwarancji/</w:t>
      </w:r>
      <w:r w:rsidRPr="003206F0">
        <w:rPr>
          <w:rFonts w:ascii="Times New Roman" w:hAnsi="Times New Roman" w:cs="Times New Roman"/>
        </w:rPr>
        <w:t>poręczenia</w:t>
      </w:r>
      <w:r>
        <w:rPr>
          <w:rFonts w:ascii="Times New Roman" w:hAnsi="Times New Roman" w:cs="Times New Roman"/>
          <w:sz w:val="24"/>
          <w:szCs w:val="24"/>
        </w:rPr>
        <w:t xml:space="preserve"> </w:t>
      </w:r>
      <w:r w:rsidR="00B63025" w:rsidRPr="00182BE9">
        <w:rPr>
          <w:rFonts w:ascii="Times New Roman" w:hAnsi="Times New Roman" w:cs="Times New Roman"/>
          <w:sz w:val="24"/>
          <w:szCs w:val="24"/>
        </w:rPr>
        <w:t>(</w:t>
      </w:r>
      <w:r w:rsidR="00B63025" w:rsidRPr="003206F0">
        <w:rPr>
          <w:rFonts w:ascii="Times New Roman" w:hAnsi="Times New Roman" w:cs="Times New Roman"/>
        </w:rPr>
        <w:t>Zamawiającego</w:t>
      </w:r>
      <w:r w:rsidR="00B63025" w:rsidRPr="00182BE9">
        <w:rPr>
          <w:rFonts w:ascii="Times New Roman" w:hAnsi="Times New Roman" w:cs="Times New Roman"/>
          <w:sz w:val="24"/>
          <w:szCs w:val="24"/>
        </w:rPr>
        <w:t>), gwaranta/poręczyciela (podmiotu udzielającego gwarancji/poręczenia) oraz adresy ich siedzib;</w:t>
      </w:r>
    </w:p>
    <w:p w:rsidR="00B63025" w:rsidRDefault="00B63025" w:rsidP="00B21AA4">
      <w:pPr>
        <w:pStyle w:val="Akapitzlist"/>
        <w:numPr>
          <w:ilvl w:val="2"/>
          <w:numId w:val="55"/>
        </w:numPr>
        <w:autoSpaceDE w:val="0"/>
        <w:autoSpaceDN w:val="0"/>
        <w:adjustRightInd w:val="0"/>
        <w:spacing w:after="0" w:line="240" w:lineRule="auto"/>
        <w:ind w:left="851" w:hanging="284"/>
        <w:jc w:val="both"/>
        <w:rPr>
          <w:rFonts w:ascii="Times New Roman" w:hAnsi="Times New Roman" w:cs="Times New Roman"/>
          <w:sz w:val="24"/>
          <w:szCs w:val="24"/>
        </w:rPr>
      </w:pPr>
      <w:r w:rsidRPr="001550FE">
        <w:rPr>
          <w:rFonts w:ascii="Times New Roman" w:hAnsi="Times New Roman" w:cs="Times New Roman"/>
          <w:sz w:val="24"/>
          <w:szCs w:val="24"/>
        </w:rPr>
        <w:t>określenie wierzytelności, która ma być zabezpieczona gwarancją/poręczeniem;</w:t>
      </w:r>
    </w:p>
    <w:p w:rsidR="00B63025" w:rsidRDefault="00B63025" w:rsidP="00B21AA4">
      <w:pPr>
        <w:pStyle w:val="Akapitzlist"/>
        <w:numPr>
          <w:ilvl w:val="2"/>
          <w:numId w:val="55"/>
        </w:numPr>
        <w:autoSpaceDE w:val="0"/>
        <w:autoSpaceDN w:val="0"/>
        <w:adjustRightInd w:val="0"/>
        <w:spacing w:after="0" w:line="240" w:lineRule="auto"/>
        <w:ind w:left="851" w:hanging="284"/>
        <w:jc w:val="both"/>
        <w:rPr>
          <w:rFonts w:ascii="Times New Roman" w:hAnsi="Times New Roman" w:cs="Times New Roman"/>
          <w:sz w:val="24"/>
          <w:szCs w:val="24"/>
        </w:rPr>
      </w:pPr>
      <w:r w:rsidRPr="001550FE">
        <w:rPr>
          <w:rFonts w:ascii="Times New Roman" w:hAnsi="Times New Roman" w:cs="Times New Roman"/>
          <w:sz w:val="24"/>
          <w:szCs w:val="24"/>
        </w:rPr>
        <w:t>kwota gwarancji/poręczenia;</w:t>
      </w:r>
    </w:p>
    <w:p w:rsidR="00B63025" w:rsidRDefault="00B63025" w:rsidP="00B21AA4">
      <w:pPr>
        <w:pStyle w:val="Akapitzlist"/>
        <w:numPr>
          <w:ilvl w:val="2"/>
          <w:numId w:val="55"/>
        </w:numPr>
        <w:autoSpaceDE w:val="0"/>
        <w:autoSpaceDN w:val="0"/>
        <w:adjustRightInd w:val="0"/>
        <w:spacing w:after="0" w:line="240" w:lineRule="auto"/>
        <w:ind w:left="851" w:hanging="284"/>
        <w:jc w:val="both"/>
        <w:rPr>
          <w:rFonts w:ascii="Times New Roman" w:hAnsi="Times New Roman" w:cs="Times New Roman"/>
          <w:sz w:val="24"/>
          <w:szCs w:val="24"/>
        </w:rPr>
      </w:pPr>
      <w:r w:rsidRPr="001550FE">
        <w:rPr>
          <w:rFonts w:ascii="Times New Roman" w:hAnsi="Times New Roman" w:cs="Times New Roman"/>
          <w:sz w:val="24"/>
          <w:szCs w:val="24"/>
        </w:rPr>
        <w:t>termin ważności gwarancji/poręczenia, obejmujący cały okres wykonania zamówienia oraz rękojmi za wady, począwszy co najmniej od dnia wyznaczonego na dzień zawarcia umowy;</w:t>
      </w:r>
    </w:p>
    <w:p w:rsidR="00B63025" w:rsidRDefault="00B63025" w:rsidP="00B21AA4">
      <w:pPr>
        <w:pStyle w:val="Akapitzlist"/>
        <w:numPr>
          <w:ilvl w:val="2"/>
          <w:numId w:val="55"/>
        </w:numPr>
        <w:autoSpaceDE w:val="0"/>
        <w:autoSpaceDN w:val="0"/>
        <w:adjustRightInd w:val="0"/>
        <w:spacing w:after="0" w:line="240" w:lineRule="auto"/>
        <w:ind w:left="851" w:hanging="284"/>
        <w:jc w:val="both"/>
        <w:rPr>
          <w:rFonts w:ascii="Times New Roman" w:hAnsi="Times New Roman" w:cs="Times New Roman"/>
          <w:sz w:val="24"/>
          <w:szCs w:val="24"/>
        </w:rPr>
      </w:pPr>
      <w:r w:rsidRPr="001550FE">
        <w:rPr>
          <w:rFonts w:ascii="Times New Roman" w:hAnsi="Times New Roman" w:cs="Times New Roman"/>
          <w:sz w:val="24"/>
          <w:szCs w:val="24"/>
        </w:rPr>
        <w:t>że bank, ubezpieczyciel, poręczyciel zapłaci, na rzecz Zamawiającego</w:t>
      </w:r>
      <w:r w:rsidR="001550FE" w:rsidRPr="001550FE">
        <w:rPr>
          <w:rFonts w:ascii="Times New Roman" w:hAnsi="Times New Roman" w:cs="Times New Roman"/>
          <w:sz w:val="24"/>
          <w:szCs w:val="24"/>
        </w:rPr>
        <w:t xml:space="preserve"> </w:t>
      </w:r>
      <w:r w:rsidRPr="001550FE">
        <w:rPr>
          <w:rFonts w:ascii="Times New Roman" w:hAnsi="Times New Roman" w:cs="Times New Roman"/>
          <w:sz w:val="24"/>
          <w:szCs w:val="24"/>
        </w:rPr>
        <w:t xml:space="preserve">w terminie </w:t>
      </w:r>
      <w:r w:rsidR="001550FE" w:rsidRPr="001550FE">
        <w:rPr>
          <w:rFonts w:ascii="Times New Roman" w:hAnsi="Times New Roman" w:cs="Times New Roman"/>
          <w:sz w:val="24"/>
          <w:szCs w:val="24"/>
        </w:rPr>
        <w:t xml:space="preserve">             </w:t>
      </w:r>
      <w:r w:rsidRPr="001550FE">
        <w:rPr>
          <w:rFonts w:ascii="Times New Roman" w:hAnsi="Times New Roman" w:cs="Times New Roman"/>
          <w:sz w:val="24"/>
          <w:szCs w:val="24"/>
        </w:rPr>
        <w:t>30 dni od pisemnego żądania kwotę zabezpieczenia, każdorazowo</w:t>
      </w:r>
      <w:r w:rsidR="002B58E5" w:rsidRPr="001550FE">
        <w:rPr>
          <w:rFonts w:ascii="Times New Roman" w:hAnsi="Times New Roman" w:cs="Times New Roman"/>
          <w:sz w:val="24"/>
          <w:szCs w:val="24"/>
        </w:rPr>
        <w:t xml:space="preserve"> na pierwsze wezwanie Zamawiającego, bez odwołania, bez warunku, niezależnie od kwestionowania czy zastrzeżeń Wykonawcy i bez dochodzenia czy wezwanie Zamawiającego jest uzasadnione czy nie;</w:t>
      </w:r>
    </w:p>
    <w:p w:rsidR="002B58E5" w:rsidRDefault="001550FE" w:rsidP="00B21AA4">
      <w:pPr>
        <w:pStyle w:val="Akapitzlist"/>
        <w:numPr>
          <w:ilvl w:val="2"/>
          <w:numId w:val="55"/>
        </w:numPr>
        <w:autoSpaceDE w:val="0"/>
        <w:autoSpaceDN w:val="0"/>
        <w:adjustRightInd w:val="0"/>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w</w:t>
      </w:r>
      <w:r w:rsidR="002B58E5" w:rsidRPr="001550FE">
        <w:rPr>
          <w:rFonts w:ascii="Times New Roman" w:hAnsi="Times New Roman" w:cs="Times New Roman"/>
          <w:sz w:val="24"/>
          <w:szCs w:val="24"/>
        </w:rPr>
        <w:t xml:space="preserve"> przypadku wniesienia wadium w pieniądzu, Wykonawca może wyrazić zgodę na zaliczenie kwoty wadium na poczet zabezpieczenia;</w:t>
      </w:r>
    </w:p>
    <w:p w:rsidR="002B58E5" w:rsidRPr="001550FE" w:rsidRDefault="001550FE" w:rsidP="00B21AA4">
      <w:pPr>
        <w:pStyle w:val="Akapitzlist"/>
        <w:numPr>
          <w:ilvl w:val="2"/>
          <w:numId w:val="55"/>
        </w:numPr>
        <w:autoSpaceDE w:val="0"/>
        <w:autoSpaceDN w:val="0"/>
        <w:adjustRightInd w:val="0"/>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w</w:t>
      </w:r>
      <w:r w:rsidR="002B58E5" w:rsidRPr="001550FE">
        <w:rPr>
          <w:rFonts w:ascii="Times New Roman" w:hAnsi="Times New Roman" w:cs="Times New Roman"/>
          <w:sz w:val="24"/>
          <w:szCs w:val="24"/>
        </w:rPr>
        <w:t xml:space="preserve"> przypadku gdy zabezpieczenie, będzie wnoszone w formie innej</w:t>
      </w:r>
      <w:r>
        <w:rPr>
          <w:rFonts w:ascii="Times New Roman" w:hAnsi="Times New Roman" w:cs="Times New Roman"/>
          <w:sz w:val="24"/>
          <w:szCs w:val="24"/>
        </w:rPr>
        <w:t xml:space="preserve"> </w:t>
      </w:r>
      <w:r w:rsidR="002B58E5" w:rsidRPr="001550FE">
        <w:rPr>
          <w:rFonts w:ascii="Times New Roman" w:hAnsi="Times New Roman" w:cs="Times New Roman"/>
          <w:sz w:val="24"/>
          <w:szCs w:val="24"/>
        </w:rPr>
        <w:t>niż pieniądz, Zamawiający zastrzega sobie prawo do akceptacji projektu ww. dokumentu.</w:t>
      </w:r>
    </w:p>
    <w:p w:rsidR="00EE594B" w:rsidRDefault="00EE594B" w:rsidP="00B21AA4">
      <w:pPr>
        <w:pStyle w:val="Akapitzlist"/>
        <w:numPr>
          <w:ilvl w:val="0"/>
          <w:numId w:val="55"/>
        </w:numPr>
        <w:autoSpaceDE w:val="0"/>
        <w:autoSpaceDN w:val="0"/>
        <w:adjustRightInd w:val="0"/>
        <w:spacing w:after="0" w:line="240" w:lineRule="auto"/>
        <w:ind w:left="284" w:hanging="284"/>
        <w:jc w:val="both"/>
        <w:rPr>
          <w:rFonts w:ascii="Times New Roman" w:hAnsi="Times New Roman" w:cs="Times New Roman"/>
          <w:sz w:val="24"/>
          <w:szCs w:val="24"/>
        </w:rPr>
      </w:pPr>
      <w:r w:rsidRPr="00E60CB1">
        <w:rPr>
          <w:rFonts w:ascii="Times New Roman" w:hAnsi="Times New Roman" w:cs="Times New Roman"/>
          <w:sz w:val="24"/>
          <w:szCs w:val="24"/>
        </w:rPr>
        <w:t xml:space="preserve">Jeżeli zabezpieczenie wniesiono w pieniądzu, Zamawiający przechowuje je na oprocentowanym rachunku bankowym. Zamawiający zwraca zabezpieczenie wniesione </w:t>
      </w:r>
      <w:r w:rsidR="00E60CB1">
        <w:rPr>
          <w:rFonts w:ascii="Times New Roman" w:hAnsi="Times New Roman" w:cs="Times New Roman"/>
          <w:sz w:val="24"/>
          <w:szCs w:val="24"/>
        </w:rPr>
        <w:t xml:space="preserve">         </w:t>
      </w:r>
      <w:r w:rsidRPr="00E60CB1">
        <w:rPr>
          <w:rFonts w:ascii="Times New Roman" w:hAnsi="Times New Roman" w:cs="Times New Roman"/>
          <w:sz w:val="24"/>
          <w:szCs w:val="24"/>
        </w:rPr>
        <w:t>w pieniądzu z odsetkami wynikającymi z umowy rachunku bankowego, na którym było ono przechowywane, pomniejszone o koszt prowadzenia tego rachunku oraz prowizji bankowej za przelew pieniędzy na rachunek bankowy Wykonawcy. Zabezpieczenie wniesione w innej formie niż pieniądzu Zamawiający wyda (prześle) Wykonawcy za potwierdzeniem odbioru.</w:t>
      </w:r>
    </w:p>
    <w:p w:rsidR="00EE594B" w:rsidRPr="00E60CB1" w:rsidRDefault="00EE594B" w:rsidP="00B21AA4">
      <w:pPr>
        <w:pStyle w:val="Akapitzlist"/>
        <w:numPr>
          <w:ilvl w:val="0"/>
          <w:numId w:val="55"/>
        </w:numPr>
        <w:autoSpaceDE w:val="0"/>
        <w:autoSpaceDN w:val="0"/>
        <w:adjustRightInd w:val="0"/>
        <w:spacing w:after="0" w:line="240" w:lineRule="auto"/>
        <w:ind w:left="284" w:hanging="284"/>
        <w:jc w:val="both"/>
        <w:rPr>
          <w:rFonts w:ascii="Times New Roman" w:hAnsi="Times New Roman" w:cs="Times New Roman"/>
          <w:sz w:val="24"/>
          <w:szCs w:val="24"/>
        </w:rPr>
      </w:pPr>
      <w:r w:rsidRPr="00E60CB1">
        <w:rPr>
          <w:rFonts w:ascii="Times New Roman" w:hAnsi="Times New Roman" w:cs="Times New Roman"/>
          <w:sz w:val="24"/>
          <w:szCs w:val="24"/>
        </w:rPr>
        <w:t xml:space="preserve">Zamawiający zwróci zabezpieczenie w terminie 30 dni od dnia wykonania zamówienia </w:t>
      </w:r>
      <w:r w:rsidR="007F66B2" w:rsidRPr="00E60CB1">
        <w:rPr>
          <w:rFonts w:ascii="Times New Roman" w:hAnsi="Times New Roman" w:cs="Times New Roman"/>
          <w:sz w:val="24"/>
          <w:szCs w:val="24"/>
        </w:rPr>
        <w:br/>
      </w:r>
      <w:r w:rsidRPr="00E60CB1">
        <w:rPr>
          <w:rFonts w:ascii="Times New Roman" w:hAnsi="Times New Roman" w:cs="Times New Roman"/>
          <w:sz w:val="24"/>
          <w:szCs w:val="24"/>
        </w:rPr>
        <w:t>i uznania przez Zamawiającego za należycie wykonane.</w:t>
      </w:r>
    </w:p>
    <w:p w:rsidR="001E4656" w:rsidRPr="001550FE" w:rsidRDefault="001E4656" w:rsidP="001550FE">
      <w:pPr>
        <w:tabs>
          <w:tab w:val="left" w:pos="1215"/>
        </w:tabs>
        <w:autoSpaceDE w:val="0"/>
        <w:autoSpaceDN w:val="0"/>
        <w:adjustRightInd w:val="0"/>
        <w:spacing w:after="0" w:line="240" w:lineRule="auto"/>
        <w:jc w:val="both"/>
        <w:rPr>
          <w:rFonts w:ascii="Times New Roman" w:hAnsi="Times New Roman" w:cs="Times New Roman"/>
          <w:sz w:val="12"/>
          <w:szCs w:val="12"/>
        </w:rPr>
      </w:pPr>
    </w:p>
    <w:p w:rsidR="00BC3062" w:rsidRPr="00670F3D" w:rsidRDefault="00670F3D" w:rsidP="00381C5B">
      <w:pPr>
        <w:shd w:val="clear" w:color="auto" w:fill="D9D9D9" w:themeFill="background1" w:themeFillShade="D9"/>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shd w:val="clear" w:color="auto" w:fill="D9D9D9" w:themeFill="background1" w:themeFillShade="D9"/>
        </w:rPr>
        <w:t xml:space="preserve">§ 20 </w:t>
      </w:r>
      <w:r w:rsidR="001550FE" w:rsidRPr="00670F3D">
        <w:rPr>
          <w:rFonts w:ascii="Times New Roman" w:hAnsi="Times New Roman" w:cs="Times New Roman"/>
          <w:b/>
          <w:sz w:val="24"/>
          <w:szCs w:val="24"/>
          <w:shd w:val="clear" w:color="auto" w:fill="D9D9D9" w:themeFill="background1" w:themeFillShade="D9"/>
        </w:rPr>
        <w:t>ISTOTNE DLA STRON POSTANOWIENIA, KTÓRE ZOSTANĄ</w:t>
      </w:r>
      <w:r w:rsidR="00E544B6">
        <w:rPr>
          <w:rFonts w:ascii="Times New Roman" w:hAnsi="Times New Roman" w:cs="Times New Roman"/>
          <w:b/>
          <w:sz w:val="24"/>
          <w:szCs w:val="24"/>
          <w:shd w:val="clear" w:color="auto" w:fill="D9D9D9" w:themeFill="background1" w:themeFillShade="D9"/>
        </w:rPr>
        <w:t xml:space="preserve"> </w:t>
      </w:r>
      <w:r w:rsidR="001550FE" w:rsidRPr="00670F3D">
        <w:rPr>
          <w:rFonts w:ascii="Times New Roman" w:hAnsi="Times New Roman" w:cs="Times New Roman"/>
          <w:b/>
          <w:sz w:val="24"/>
          <w:szCs w:val="24"/>
          <w:shd w:val="clear" w:color="auto" w:fill="D9D9D9" w:themeFill="background1" w:themeFillShade="D9"/>
        </w:rPr>
        <w:t xml:space="preserve">WPROWADZONE DO TREŚCI ZAWIERANEJ UMOWY </w:t>
      </w:r>
      <w:r w:rsidR="00E7656B">
        <w:rPr>
          <w:rFonts w:ascii="Times New Roman" w:hAnsi="Times New Roman" w:cs="Times New Roman"/>
          <w:b/>
          <w:sz w:val="24"/>
          <w:szCs w:val="24"/>
          <w:shd w:val="clear" w:color="auto" w:fill="D9D9D9" w:themeFill="background1" w:themeFillShade="D9"/>
        </w:rPr>
        <w:t xml:space="preserve">                                                            </w:t>
      </w:r>
      <w:r w:rsidR="001550FE" w:rsidRPr="00670F3D">
        <w:rPr>
          <w:rFonts w:ascii="Times New Roman" w:hAnsi="Times New Roman" w:cs="Times New Roman"/>
          <w:b/>
          <w:sz w:val="24"/>
          <w:szCs w:val="24"/>
          <w:shd w:val="clear" w:color="auto" w:fill="D9D9D9" w:themeFill="background1" w:themeFillShade="D9"/>
        </w:rPr>
        <w:t>W SPRAWIE ZAMÓWIENIA PUBLICZNEGO</w:t>
      </w:r>
    </w:p>
    <w:p w:rsidR="00BC3062" w:rsidRPr="00E544B6" w:rsidRDefault="00BC3062" w:rsidP="00B21AA4">
      <w:pPr>
        <w:pStyle w:val="Akapitzlist"/>
        <w:numPr>
          <w:ilvl w:val="0"/>
          <w:numId w:val="56"/>
        </w:numPr>
        <w:autoSpaceDE w:val="0"/>
        <w:autoSpaceDN w:val="0"/>
        <w:adjustRightInd w:val="0"/>
        <w:spacing w:after="0" w:line="240" w:lineRule="auto"/>
        <w:ind w:left="284" w:hanging="284"/>
        <w:jc w:val="both"/>
        <w:rPr>
          <w:rFonts w:ascii="Times New Roman" w:hAnsi="Times New Roman" w:cs="Times New Roman"/>
          <w:sz w:val="24"/>
          <w:szCs w:val="24"/>
        </w:rPr>
      </w:pPr>
      <w:r w:rsidRPr="00670F3D">
        <w:rPr>
          <w:rFonts w:ascii="Times New Roman" w:hAnsi="Times New Roman" w:cs="Times New Roman"/>
          <w:sz w:val="24"/>
          <w:szCs w:val="24"/>
        </w:rPr>
        <w:t>Z Wykonawcą, którego oferta zostanie uznana przez Zamawiając</w:t>
      </w:r>
      <w:r w:rsidR="002B58E5" w:rsidRPr="00670F3D">
        <w:rPr>
          <w:rFonts w:ascii="Times New Roman" w:hAnsi="Times New Roman" w:cs="Times New Roman"/>
          <w:sz w:val="24"/>
          <w:szCs w:val="24"/>
        </w:rPr>
        <w:t xml:space="preserve">ego za ofertę najkorzystniejszą, </w:t>
      </w:r>
      <w:r w:rsidRPr="00670F3D">
        <w:rPr>
          <w:rFonts w:ascii="Times New Roman" w:hAnsi="Times New Roman" w:cs="Times New Roman"/>
          <w:sz w:val="24"/>
          <w:szCs w:val="24"/>
        </w:rPr>
        <w:t xml:space="preserve">zostanie podpisana umowa o treści zgodnej ze wzorem umowy stanowiącym </w:t>
      </w:r>
      <w:r w:rsidR="002B58E5" w:rsidRPr="00E60CB1">
        <w:rPr>
          <w:rFonts w:ascii="Times New Roman" w:hAnsi="Times New Roman" w:cs="Times New Roman"/>
          <w:b/>
          <w:bCs/>
          <w:i/>
          <w:sz w:val="24"/>
          <w:szCs w:val="24"/>
        </w:rPr>
        <w:t>załącznik nr 2</w:t>
      </w:r>
      <w:r w:rsidRPr="00E60CB1">
        <w:rPr>
          <w:rFonts w:ascii="Times New Roman" w:hAnsi="Times New Roman" w:cs="Times New Roman"/>
          <w:b/>
          <w:bCs/>
          <w:i/>
          <w:sz w:val="24"/>
          <w:szCs w:val="24"/>
        </w:rPr>
        <w:t xml:space="preserve"> do SIWZ</w:t>
      </w:r>
      <w:r w:rsidRPr="00E60CB1">
        <w:rPr>
          <w:rFonts w:ascii="Times New Roman" w:hAnsi="Times New Roman" w:cs="Times New Roman"/>
          <w:i/>
          <w:sz w:val="24"/>
          <w:szCs w:val="24"/>
        </w:rPr>
        <w:t>.</w:t>
      </w:r>
    </w:p>
    <w:p w:rsidR="00E544B6" w:rsidRPr="00E544B6" w:rsidRDefault="00E544B6" w:rsidP="00B21AA4">
      <w:pPr>
        <w:pStyle w:val="Akapitzlist"/>
        <w:numPr>
          <w:ilvl w:val="0"/>
          <w:numId w:val="56"/>
        </w:numPr>
        <w:autoSpaceDE w:val="0"/>
        <w:autoSpaceDN w:val="0"/>
        <w:adjustRightInd w:val="0"/>
        <w:spacing w:after="0" w:line="240" w:lineRule="auto"/>
        <w:ind w:left="284" w:hanging="284"/>
        <w:jc w:val="both"/>
        <w:rPr>
          <w:rFonts w:ascii="Times New Roman" w:hAnsi="Times New Roman" w:cs="Times New Roman"/>
          <w:sz w:val="24"/>
          <w:szCs w:val="24"/>
        </w:rPr>
      </w:pPr>
      <w:r w:rsidRPr="00E544B6">
        <w:rPr>
          <w:rFonts w:ascii="Times New Roman" w:hAnsi="Times New Roman" w:cs="Times New Roman"/>
        </w:rPr>
        <w:t>Termin zawarcia umowy nie może być krótszy niż 5 dni od dnia przesłania zawiadomienia                         o wyborze najkorzystniejszej oferty, jeżeli zawiadomienie to zostało przesłane przy użyciu środków komunikacji elektronicznej, albo 10 dni – jeżeli zostało przesłane w inny sposób.</w:t>
      </w:r>
    </w:p>
    <w:p w:rsidR="00E544B6" w:rsidRPr="00E544B6" w:rsidRDefault="00E544B6" w:rsidP="00B21AA4">
      <w:pPr>
        <w:pStyle w:val="Akapitzlist"/>
        <w:numPr>
          <w:ilvl w:val="0"/>
          <w:numId w:val="56"/>
        </w:numPr>
        <w:autoSpaceDE w:val="0"/>
        <w:autoSpaceDN w:val="0"/>
        <w:adjustRightInd w:val="0"/>
        <w:spacing w:after="0" w:line="240" w:lineRule="auto"/>
        <w:ind w:left="284" w:hanging="284"/>
        <w:jc w:val="both"/>
        <w:rPr>
          <w:rFonts w:ascii="Times New Roman" w:hAnsi="Times New Roman" w:cs="Times New Roman"/>
          <w:sz w:val="24"/>
          <w:szCs w:val="24"/>
        </w:rPr>
      </w:pPr>
      <w:r w:rsidRPr="00E544B6">
        <w:rPr>
          <w:rFonts w:ascii="Times New Roman" w:hAnsi="Times New Roman" w:cs="Times New Roman"/>
        </w:rPr>
        <w:t>Termin zawarcia umowy o udzielenie zamówienia publicznego może być krótszy jeżeli                                 w postępowaniu o udzielenie zamówienia:</w:t>
      </w:r>
    </w:p>
    <w:p w:rsidR="00E544B6" w:rsidRPr="00E544B6" w:rsidRDefault="00E544B6" w:rsidP="00B21AA4">
      <w:pPr>
        <w:pStyle w:val="Akapitzlist"/>
        <w:numPr>
          <w:ilvl w:val="0"/>
          <w:numId w:val="62"/>
        </w:numPr>
        <w:spacing w:line="240" w:lineRule="auto"/>
        <w:jc w:val="both"/>
        <w:rPr>
          <w:rFonts w:ascii="Times New Roman" w:hAnsi="Times New Roman" w:cs="Times New Roman"/>
          <w:sz w:val="24"/>
          <w:szCs w:val="24"/>
        </w:rPr>
      </w:pPr>
      <w:r w:rsidRPr="00E544B6">
        <w:rPr>
          <w:rFonts w:ascii="Times New Roman" w:hAnsi="Times New Roman" w:cs="Times New Roman"/>
          <w:sz w:val="24"/>
          <w:szCs w:val="24"/>
        </w:rPr>
        <w:t xml:space="preserve">została złożona tylko jedna oferta; </w:t>
      </w:r>
    </w:p>
    <w:p w:rsidR="00E544B6" w:rsidRPr="00E544B6" w:rsidRDefault="00E544B6" w:rsidP="00B21AA4">
      <w:pPr>
        <w:pStyle w:val="Akapitzlist"/>
        <w:numPr>
          <w:ilvl w:val="0"/>
          <w:numId w:val="62"/>
        </w:numPr>
        <w:spacing w:line="240" w:lineRule="auto"/>
        <w:jc w:val="both"/>
        <w:rPr>
          <w:rFonts w:ascii="Times New Roman" w:hAnsi="Times New Roman" w:cs="Times New Roman"/>
          <w:sz w:val="24"/>
          <w:szCs w:val="24"/>
        </w:rPr>
      </w:pPr>
      <w:r w:rsidRPr="00E544B6">
        <w:rPr>
          <w:rFonts w:ascii="Times New Roman" w:hAnsi="Times New Roman" w:cs="Times New Roman"/>
          <w:sz w:val="24"/>
          <w:szCs w:val="24"/>
        </w:rPr>
        <w:lastRenderedPageBreak/>
        <w:t xml:space="preserve">w postępowaniu o udzielenie zamówienia o wartości mniejszej niż kwoty określone </w:t>
      </w:r>
      <w:r w:rsidR="00E1404D">
        <w:rPr>
          <w:rFonts w:ascii="Times New Roman" w:hAnsi="Times New Roman" w:cs="Times New Roman"/>
          <w:sz w:val="24"/>
          <w:szCs w:val="24"/>
        </w:rPr>
        <w:t xml:space="preserve">              </w:t>
      </w:r>
      <w:r w:rsidRPr="00E544B6">
        <w:rPr>
          <w:rFonts w:ascii="Times New Roman" w:hAnsi="Times New Roman" w:cs="Times New Roman"/>
          <w:sz w:val="24"/>
          <w:szCs w:val="24"/>
        </w:rPr>
        <w:t xml:space="preserve">w przepisach wydanych na podstawie art. 11 ust. 8 Ustawy upłynął termin do  wniesienia odwołania na czynności zamawiającego wymienione w art. 180 ust. 2 lub </w:t>
      </w:r>
      <w:r w:rsidR="00C164A3">
        <w:rPr>
          <w:rFonts w:ascii="Times New Roman" w:hAnsi="Times New Roman" w:cs="Times New Roman"/>
          <w:sz w:val="24"/>
          <w:szCs w:val="24"/>
        </w:rPr>
        <w:t xml:space="preserve">              </w:t>
      </w:r>
      <w:r w:rsidRPr="00E544B6">
        <w:rPr>
          <w:rFonts w:ascii="Times New Roman" w:hAnsi="Times New Roman" w:cs="Times New Roman"/>
          <w:sz w:val="24"/>
          <w:szCs w:val="24"/>
        </w:rPr>
        <w:t>w</w:t>
      </w:r>
      <w:r w:rsidR="00E1404D">
        <w:rPr>
          <w:rFonts w:ascii="Times New Roman" w:hAnsi="Times New Roman" w:cs="Times New Roman"/>
          <w:sz w:val="24"/>
          <w:szCs w:val="24"/>
        </w:rPr>
        <w:t xml:space="preserve"> </w:t>
      </w:r>
      <w:r w:rsidRPr="00E544B6">
        <w:rPr>
          <w:rFonts w:ascii="Times New Roman" w:hAnsi="Times New Roman" w:cs="Times New Roman"/>
          <w:sz w:val="24"/>
          <w:szCs w:val="24"/>
        </w:rPr>
        <w:t xml:space="preserve">następstwie jego wniesienia Izba ogłosiła wyrok lub postanowienie kończące postępowanie odwoławcze. </w:t>
      </w:r>
    </w:p>
    <w:p w:rsidR="00820A7F" w:rsidRDefault="00654D0F" w:rsidP="00B21AA4">
      <w:pPr>
        <w:pStyle w:val="Akapitzlist"/>
        <w:numPr>
          <w:ilvl w:val="0"/>
          <w:numId w:val="56"/>
        </w:numPr>
        <w:autoSpaceDE w:val="0"/>
        <w:autoSpaceDN w:val="0"/>
        <w:adjustRightInd w:val="0"/>
        <w:spacing w:after="0" w:line="240" w:lineRule="auto"/>
        <w:ind w:left="284" w:hanging="284"/>
        <w:jc w:val="both"/>
        <w:rPr>
          <w:rFonts w:ascii="Times New Roman" w:hAnsi="Times New Roman" w:cs="Times New Roman"/>
          <w:sz w:val="24"/>
          <w:szCs w:val="24"/>
        </w:rPr>
      </w:pPr>
      <w:r w:rsidRPr="00670F3D">
        <w:rPr>
          <w:rFonts w:ascii="Times New Roman" w:hAnsi="Times New Roman" w:cs="Times New Roman"/>
          <w:sz w:val="24"/>
          <w:szCs w:val="24"/>
        </w:rPr>
        <w:t>Zakres świadczenia Wykonawcy wynikający z umowy jest tożsamy z jego zobowiązaniem zawartym w ofercie.</w:t>
      </w:r>
    </w:p>
    <w:p w:rsidR="00654D0F" w:rsidRPr="00670F3D" w:rsidRDefault="00654D0F" w:rsidP="00B21AA4">
      <w:pPr>
        <w:pStyle w:val="Akapitzlist"/>
        <w:numPr>
          <w:ilvl w:val="0"/>
          <w:numId w:val="56"/>
        </w:numPr>
        <w:autoSpaceDE w:val="0"/>
        <w:autoSpaceDN w:val="0"/>
        <w:adjustRightInd w:val="0"/>
        <w:spacing w:after="0" w:line="240" w:lineRule="auto"/>
        <w:ind w:left="284" w:hanging="284"/>
        <w:jc w:val="both"/>
        <w:rPr>
          <w:rFonts w:ascii="Times New Roman" w:hAnsi="Times New Roman" w:cs="Times New Roman"/>
          <w:sz w:val="24"/>
          <w:szCs w:val="24"/>
        </w:rPr>
      </w:pPr>
      <w:r w:rsidRPr="00670F3D">
        <w:rPr>
          <w:rFonts w:ascii="Times New Roman" w:hAnsi="Times New Roman" w:cs="Times New Roman"/>
          <w:sz w:val="24"/>
          <w:szCs w:val="24"/>
        </w:rPr>
        <w:t>Zamawiający zgodnie z art. 144 ustawy PZP przewiduje możliwość wprowadzenia istotnych zmian do treści zawartej umowy w zakresie:</w:t>
      </w:r>
    </w:p>
    <w:p w:rsidR="00654D0F" w:rsidRPr="00670F3D" w:rsidRDefault="00654D0F" w:rsidP="00644DDF">
      <w:pPr>
        <w:pStyle w:val="Akapitzlist"/>
        <w:numPr>
          <w:ilvl w:val="5"/>
          <w:numId w:val="36"/>
        </w:numPr>
        <w:autoSpaceDE w:val="0"/>
        <w:autoSpaceDN w:val="0"/>
        <w:adjustRightInd w:val="0"/>
        <w:spacing w:after="0" w:line="240" w:lineRule="auto"/>
        <w:ind w:left="851" w:hanging="284"/>
        <w:jc w:val="both"/>
        <w:rPr>
          <w:rFonts w:ascii="Times New Roman" w:hAnsi="Times New Roman" w:cs="Times New Roman"/>
          <w:sz w:val="24"/>
          <w:szCs w:val="24"/>
        </w:rPr>
      </w:pPr>
      <w:r w:rsidRPr="00670F3D">
        <w:rPr>
          <w:rFonts w:ascii="Times New Roman" w:hAnsi="Times New Roman" w:cs="Times New Roman"/>
          <w:b/>
          <w:bCs/>
          <w:sz w:val="24"/>
          <w:szCs w:val="24"/>
        </w:rPr>
        <w:t xml:space="preserve">terminu </w:t>
      </w:r>
      <w:r w:rsidRPr="00670F3D">
        <w:rPr>
          <w:rFonts w:ascii="Times New Roman" w:hAnsi="Times New Roman" w:cs="Times New Roman"/>
          <w:sz w:val="24"/>
          <w:szCs w:val="24"/>
        </w:rPr>
        <w:t>realizacji przedmiotu umowy na skutek:</w:t>
      </w:r>
    </w:p>
    <w:p w:rsidR="00654D0F" w:rsidRDefault="00654D0F" w:rsidP="00B21AA4">
      <w:pPr>
        <w:pStyle w:val="Akapitzlist"/>
        <w:numPr>
          <w:ilvl w:val="0"/>
          <w:numId w:val="57"/>
        </w:numPr>
        <w:autoSpaceDE w:val="0"/>
        <w:autoSpaceDN w:val="0"/>
        <w:adjustRightInd w:val="0"/>
        <w:spacing w:after="0" w:line="240" w:lineRule="auto"/>
        <w:jc w:val="both"/>
        <w:rPr>
          <w:rFonts w:ascii="Times New Roman" w:hAnsi="Times New Roman" w:cs="Times New Roman"/>
          <w:sz w:val="24"/>
          <w:szCs w:val="24"/>
        </w:rPr>
      </w:pPr>
      <w:r w:rsidRPr="00670F3D">
        <w:rPr>
          <w:rFonts w:ascii="Times New Roman" w:hAnsi="Times New Roman" w:cs="Times New Roman"/>
          <w:sz w:val="24"/>
          <w:szCs w:val="24"/>
        </w:rPr>
        <w:t>przedłużających się procedur związanych z wykorzystaniem przez Wykonawców środków ochrony prawnej w zamówieniach publicznych lub innych procedur zamówień publicznych,</w:t>
      </w:r>
    </w:p>
    <w:p w:rsidR="00654D0F" w:rsidRDefault="00654D0F" w:rsidP="00B21AA4">
      <w:pPr>
        <w:pStyle w:val="Akapitzlist"/>
        <w:numPr>
          <w:ilvl w:val="0"/>
          <w:numId w:val="57"/>
        </w:numPr>
        <w:autoSpaceDE w:val="0"/>
        <w:autoSpaceDN w:val="0"/>
        <w:adjustRightInd w:val="0"/>
        <w:spacing w:after="0" w:line="240" w:lineRule="auto"/>
        <w:jc w:val="both"/>
        <w:rPr>
          <w:rFonts w:ascii="Times New Roman" w:hAnsi="Times New Roman" w:cs="Times New Roman"/>
          <w:sz w:val="24"/>
          <w:szCs w:val="24"/>
        </w:rPr>
      </w:pPr>
      <w:r w:rsidRPr="00670F3D">
        <w:rPr>
          <w:rFonts w:ascii="Times New Roman" w:hAnsi="Times New Roman" w:cs="Times New Roman"/>
          <w:sz w:val="24"/>
          <w:szCs w:val="24"/>
        </w:rPr>
        <w:t>zmiany przepisów prawa, w tym prawa miejscowego, wpływającej na zasady lub sposób lub zakres odbierania lub zagospodarowywania odpadów komunalnych,</w:t>
      </w:r>
    </w:p>
    <w:p w:rsidR="00654D0F" w:rsidRPr="00670F3D" w:rsidRDefault="00654D0F" w:rsidP="00B21AA4">
      <w:pPr>
        <w:pStyle w:val="Akapitzlist"/>
        <w:numPr>
          <w:ilvl w:val="0"/>
          <w:numId w:val="57"/>
        </w:numPr>
        <w:autoSpaceDE w:val="0"/>
        <w:autoSpaceDN w:val="0"/>
        <w:adjustRightInd w:val="0"/>
        <w:spacing w:after="0" w:line="240" w:lineRule="auto"/>
        <w:jc w:val="both"/>
        <w:rPr>
          <w:rFonts w:ascii="Times New Roman" w:hAnsi="Times New Roman" w:cs="Times New Roman"/>
          <w:sz w:val="24"/>
          <w:szCs w:val="24"/>
        </w:rPr>
      </w:pPr>
      <w:r w:rsidRPr="00670F3D">
        <w:rPr>
          <w:rFonts w:ascii="Times New Roman" w:hAnsi="Times New Roman" w:cs="Times New Roman"/>
          <w:sz w:val="24"/>
          <w:szCs w:val="24"/>
        </w:rPr>
        <w:t>przestojów lub opóźnień spowodowanych przez Zamawiającego,</w:t>
      </w:r>
    </w:p>
    <w:p w:rsidR="00654D0F" w:rsidRPr="00182BE9" w:rsidRDefault="00654D0F" w:rsidP="00A6710B">
      <w:pPr>
        <w:pStyle w:val="Akapitzlist"/>
        <w:autoSpaceDE w:val="0"/>
        <w:autoSpaceDN w:val="0"/>
        <w:adjustRightInd w:val="0"/>
        <w:spacing w:after="0" w:line="240" w:lineRule="auto"/>
        <w:ind w:left="709" w:hanging="283"/>
        <w:jc w:val="both"/>
        <w:rPr>
          <w:rFonts w:ascii="Times New Roman" w:hAnsi="Times New Roman" w:cs="Times New Roman"/>
          <w:sz w:val="24"/>
          <w:szCs w:val="24"/>
        </w:rPr>
      </w:pPr>
      <w:r w:rsidRPr="00182BE9">
        <w:rPr>
          <w:rFonts w:ascii="Times New Roman" w:hAnsi="Times New Roman" w:cs="Times New Roman"/>
          <w:sz w:val="24"/>
          <w:szCs w:val="24"/>
        </w:rPr>
        <w:t>– przy czym zmiana terminu będzie dokonana z uwzględnieniem pełnego miesiąca świadczenia usługi;</w:t>
      </w:r>
    </w:p>
    <w:p w:rsidR="00654D0F" w:rsidRDefault="00654D0F" w:rsidP="00644DDF">
      <w:pPr>
        <w:pStyle w:val="Akapitzlist"/>
        <w:numPr>
          <w:ilvl w:val="5"/>
          <w:numId w:val="36"/>
        </w:numPr>
        <w:autoSpaceDE w:val="0"/>
        <w:autoSpaceDN w:val="0"/>
        <w:adjustRightInd w:val="0"/>
        <w:spacing w:after="0" w:line="240" w:lineRule="auto"/>
        <w:ind w:left="709" w:hanging="283"/>
        <w:jc w:val="both"/>
        <w:rPr>
          <w:rFonts w:ascii="Times New Roman" w:hAnsi="Times New Roman" w:cs="Times New Roman"/>
          <w:sz w:val="24"/>
          <w:szCs w:val="24"/>
        </w:rPr>
      </w:pPr>
      <w:r w:rsidRPr="00670F3D">
        <w:rPr>
          <w:rFonts w:ascii="Times New Roman" w:hAnsi="Times New Roman" w:cs="Times New Roman"/>
          <w:b/>
          <w:bCs/>
          <w:sz w:val="24"/>
          <w:szCs w:val="24"/>
        </w:rPr>
        <w:t xml:space="preserve">ceny </w:t>
      </w:r>
      <w:r w:rsidRPr="00670F3D">
        <w:rPr>
          <w:rFonts w:ascii="Times New Roman" w:hAnsi="Times New Roman" w:cs="Times New Roman"/>
          <w:sz w:val="24"/>
          <w:szCs w:val="24"/>
        </w:rPr>
        <w:t xml:space="preserve">– w przypadku zmiany obowiązującej wysokości podatku od towarów i usług </w:t>
      </w:r>
      <w:r w:rsidR="00330F2A" w:rsidRPr="00670F3D">
        <w:rPr>
          <w:rFonts w:ascii="Times New Roman" w:hAnsi="Times New Roman" w:cs="Times New Roman"/>
          <w:sz w:val="24"/>
          <w:szCs w:val="24"/>
        </w:rPr>
        <w:br/>
      </w:r>
      <w:r w:rsidRPr="00670F3D">
        <w:rPr>
          <w:rFonts w:ascii="Times New Roman" w:hAnsi="Times New Roman" w:cs="Times New Roman"/>
          <w:sz w:val="24"/>
          <w:szCs w:val="24"/>
        </w:rPr>
        <w:t>w przypadku, gdy zmiana ta spowoduje zwiększenie lub zmniejszenie kosztów wykonania umowy po stronie Wykonawcy. Zamawiający dopuszcza możliwość zwiększenia lub zmniejszenia wynagrodzenia należnego Wykonawcy o kwotę stanowiącą różnicę między nowo obowiązującą a dotychczasową wysokością podatku od towarów i usług, jednakże wyłącznie za okres po wejściu w życie zmiany jego wysokości;</w:t>
      </w:r>
    </w:p>
    <w:p w:rsidR="00654D0F" w:rsidRPr="00670F3D" w:rsidRDefault="00654D0F" w:rsidP="00644DDF">
      <w:pPr>
        <w:pStyle w:val="Akapitzlist"/>
        <w:numPr>
          <w:ilvl w:val="5"/>
          <w:numId w:val="36"/>
        </w:numPr>
        <w:autoSpaceDE w:val="0"/>
        <w:autoSpaceDN w:val="0"/>
        <w:adjustRightInd w:val="0"/>
        <w:spacing w:after="0" w:line="240" w:lineRule="auto"/>
        <w:ind w:left="709" w:hanging="283"/>
        <w:jc w:val="both"/>
        <w:rPr>
          <w:rFonts w:ascii="Times New Roman" w:hAnsi="Times New Roman" w:cs="Times New Roman"/>
          <w:sz w:val="24"/>
          <w:szCs w:val="24"/>
        </w:rPr>
      </w:pPr>
      <w:r w:rsidRPr="00670F3D">
        <w:rPr>
          <w:rFonts w:ascii="Times New Roman" w:hAnsi="Times New Roman" w:cs="Times New Roman"/>
          <w:b/>
          <w:bCs/>
          <w:sz w:val="24"/>
          <w:szCs w:val="24"/>
        </w:rPr>
        <w:t xml:space="preserve">sposobu realizacji </w:t>
      </w:r>
      <w:r w:rsidRPr="00670F3D">
        <w:rPr>
          <w:rFonts w:ascii="Times New Roman" w:hAnsi="Times New Roman" w:cs="Times New Roman"/>
          <w:sz w:val="24"/>
          <w:szCs w:val="24"/>
        </w:rPr>
        <w:t>przedmiotu umowy na skutek:</w:t>
      </w:r>
    </w:p>
    <w:p w:rsidR="00654D0F" w:rsidRDefault="00654D0F" w:rsidP="00B21AA4">
      <w:pPr>
        <w:pStyle w:val="Akapitzlist"/>
        <w:numPr>
          <w:ilvl w:val="0"/>
          <w:numId w:val="48"/>
        </w:numPr>
        <w:autoSpaceDE w:val="0"/>
        <w:autoSpaceDN w:val="0"/>
        <w:adjustRightInd w:val="0"/>
        <w:spacing w:after="0" w:line="240" w:lineRule="auto"/>
        <w:jc w:val="both"/>
        <w:rPr>
          <w:rFonts w:ascii="Times New Roman" w:hAnsi="Times New Roman" w:cs="Times New Roman"/>
          <w:sz w:val="24"/>
          <w:szCs w:val="24"/>
        </w:rPr>
      </w:pPr>
      <w:r w:rsidRPr="00182BE9">
        <w:rPr>
          <w:rFonts w:ascii="Times New Roman" w:hAnsi="Times New Roman" w:cs="Times New Roman"/>
          <w:sz w:val="24"/>
          <w:szCs w:val="24"/>
        </w:rPr>
        <w:t>zaistnienia siły wyższej uniemożliwiającej wykonanie przedmiotu umowy zgodnie z jej postanowieniami lub obowiązującymi przepisami prawa,</w:t>
      </w:r>
    </w:p>
    <w:p w:rsidR="00654D0F" w:rsidRDefault="00654D0F" w:rsidP="00B21AA4">
      <w:pPr>
        <w:pStyle w:val="Akapitzlist"/>
        <w:numPr>
          <w:ilvl w:val="0"/>
          <w:numId w:val="48"/>
        </w:numPr>
        <w:autoSpaceDE w:val="0"/>
        <w:autoSpaceDN w:val="0"/>
        <w:adjustRightInd w:val="0"/>
        <w:spacing w:after="0" w:line="240" w:lineRule="auto"/>
        <w:jc w:val="both"/>
        <w:rPr>
          <w:rFonts w:ascii="Times New Roman" w:hAnsi="Times New Roman" w:cs="Times New Roman"/>
          <w:sz w:val="24"/>
          <w:szCs w:val="24"/>
        </w:rPr>
      </w:pPr>
      <w:r w:rsidRPr="0060159A">
        <w:rPr>
          <w:rFonts w:ascii="Times New Roman" w:hAnsi="Times New Roman" w:cs="Times New Roman"/>
          <w:sz w:val="24"/>
          <w:szCs w:val="24"/>
        </w:rPr>
        <w:t>zmiany przepisów prawa, w tym prawa miejscowego, wpływającej na zasady lub sposób lub zakres odbierania lub zagospodarowywania odpadów komunalnych,</w:t>
      </w:r>
    </w:p>
    <w:p w:rsidR="00967C88" w:rsidRDefault="00654D0F" w:rsidP="00B21AA4">
      <w:pPr>
        <w:pStyle w:val="Akapitzlist"/>
        <w:numPr>
          <w:ilvl w:val="0"/>
          <w:numId w:val="48"/>
        </w:numPr>
        <w:autoSpaceDE w:val="0"/>
        <w:autoSpaceDN w:val="0"/>
        <w:adjustRightInd w:val="0"/>
        <w:spacing w:after="0" w:line="240" w:lineRule="auto"/>
        <w:jc w:val="both"/>
        <w:rPr>
          <w:rFonts w:ascii="Times New Roman" w:hAnsi="Times New Roman" w:cs="Times New Roman"/>
          <w:sz w:val="24"/>
          <w:szCs w:val="24"/>
        </w:rPr>
      </w:pPr>
      <w:r w:rsidRPr="0060159A">
        <w:rPr>
          <w:rFonts w:ascii="Times New Roman" w:hAnsi="Times New Roman" w:cs="Times New Roman"/>
          <w:sz w:val="24"/>
          <w:szCs w:val="24"/>
        </w:rPr>
        <w:t>uzasadnionej faktycznymi potrzebami konieczności zmiany częstotliwości odbioru odpadów komunalnych, przy założeniu,</w:t>
      </w:r>
      <w:r w:rsidR="0060159A">
        <w:rPr>
          <w:rFonts w:ascii="Times New Roman" w:hAnsi="Times New Roman" w:cs="Times New Roman"/>
          <w:sz w:val="24"/>
          <w:szCs w:val="24"/>
        </w:rPr>
        <w:t xml:space="preserve"> </w:t>
      </w:r>
      <w:r w:rsidRPr="0060159A">
        <w:rPr>
          <w:rFonts w:ascii="Times New Roman" w:hAnsi="Times New Roman" w:cs="Times New Roman"/>
          <w:sz w:val="24"/>
          <w:szCs w:val="24"/>
        </w:rPr>
        <w:t>że częstotliwość nie może ulec zwiększeniu więcej niż o jeden odbiór na miesiąc lub tydzień, w zależności od</w:t>
      </w:r>
      <w:r w:rsidR="005E4A19" w:rsidRPr="0060159A">
        <w:rPr>
          <w:rFonts w:ascii="Times New Roman" w:hAnsi="Times New Roman" w:cs="Times New Roman"/>
          <w:sz w:val="24"/>
          <w:szCs w:val="24"/>
        </w:rPr>
        <w:t xml:space="preserve"> częstotliwości realizacji konkretnej usługi,</w:t>
      </w:r>
    </w:p>
    <w:p w:rsidR="00967C88" w:rsidRPr="0060159A" w:rsidRDefault="00967C88" w:rsidP="00B21AA4">
      <w:pPr>
        <w:pStyle w:val="Akapitzlist"/>
        <w:numPr>
          <w:ilvl w:val="0"/>
          <w:numId w:val="48"/>
        </w:numPr>
        <w:autoSpaceDE w:val="0"/>
        <w:autoSpaceDN w:val="0"/>
        <w:adjustRightInd w:val="0"/>
        <w:spacing w:after="0" w:line="240" w:lineRule="auto"/>
        <w:jc w:val="both"/>
        <w:rPr>
          <w:rFonts w:ascii="Times New Roman" w:hAnsi="Times New Roman" w:cs="Times New Roman"/>
          <w:sz w:val="24"/>
          <w:szCs w:val="24"/>
        </w:rPr>
      </w:pPr>
      <w:r w:rsidRPr="0060159A">
        <w:rPr>
          <w:rFonts w:ascii="Times New Roman" w:hAnsi="Times New Roman" w:cs="Times New Roman"/>
          <w:color w:val="000000"/>
          <w:sz w:val="24"/>
          <w:szCs w:val="24"/>
        </w:rPr>
        <w:t>dokonania zmiany szczegółowego opisu przedmiotu zamówienia</w:t>
      </w:r>
      <w:r w:rsidRPr="0060159A">
        <w:rPr>
          <w:rFonts w:ascii="Times New Roman" w:hAnsi="Times New Roman" w:cs="Times New Roman"/>
          <w:b/>
          <w:bCs/>
          <w:color w:val="000000"/>
          <w:sz w:val="24"/>
          <w:szCs w:val="24"/>
        </w:rPr>
        <w:t xml:space="preserve"> </w:t>
      </w:r>
      <w:r w:rsidRPr="0060159A">
        <w:rPr>
          <w:rFonts w:ascii="Times New Roman" w:hAnsi="Times New Roman" w:cs="Times New Roman"/>
          <w:color w:val="000000"/>
          <w:sz w:val="24"/>
          <w:szCs w:val="24"/>
        </w:rPr>
        <w:t>nie skutkującej zmianą zakresu przedmiotu zamówienia ani wysokości wynagrodzenia;</w:t>
      </w:r>
    </w:p>
    <w:p w:rsidR="00967C88" w:rsidRPr="00182BE9" w:rsidRDefault="00967C88" w:rsidP="00A6710B">
      <w:pPr>
        <w:pStyle w:val="Akapitzlist"/>
        <w:autoSpaceDE w:val="0"/>
        <w:autoSpaceDN w:val="0"/>
        <w:adjustRightInd w:val="0"/>
        <w:spacing w:after="0" w:line="240" w:lineRule="auto"/>
        <w:ind w:left="709" w:hanging="283"/>
        <w:jc w:val="both"/>
        <w:rPr>
          <w:rFonts w:ascii="Times New Roman" w:hAnsi="Times New Roman" w:cs="Times New Roman"/>
          <w:sz w:val="24"/>
          <w:szCs w:val="24"/>
        </w:rPr>
      </w:pPr>
      <w:r w:rsidRPr="00182BE9">
        <w:rPr>
          <w:rFonts w:ascii="Times New Roman" w:hAnsi="Times New Roman" w:cs="Times New Roman"/>
          <w:color w:val="000000"/>
          <w:sz w:val="24"/>
          <w:szCs w:val="24"/>
        </w:rPr>
        <w:t>– przy czym zmiany te nie będą stanowić podstawy zmiany wynagrodzenia Wykonawcy</w:t>
      </w:r>
      <w:r w:rsidRPr="00182BE9">
        <w:rPr>
          <w:rFonts w:ascii="Times New Roman" w:hAnsi="Times New Roman" w:cs="Times New Roman"/>
          <w:color w:val="FF0000"/>
          <w:sz w:val="24"/>
          <w:szCs w:val="24"/>
        </w:rPr>
        <w:t>.</w:t>
      </w:r>
    </w:p>
    <w:p w:rsidR="00967C88" w:rsidRDefault="00967C88" w:rsidP="00B21AA4">
      <w:pPr>
        <w:pStyle w:val="Akapitzlist"/>
        <w:numPr>
          <w:ilvl w:val="0"/>
          <w:numId w:val="58"/>
        </w:numPr>
        <w:autoSpaceDE w:val="0"/>
        <w:autoSpaceDN w:val="0"/>
        <w:adjustRightInd w:val="0"/>
        <w:spacing w:after="0" w:line="240" w:lineRule="auto"/>
        <w:ind w:left="284" w:hanging="284"/>
        <w:jc w:val="both"/>
        <w:rPr>
          <w:rFonts w:ascii="Times New Roman" w:hAnsi="Times New Roman" w:cs="Times New Roman"/>
          <w:sz w:val="24"/>
          <w:szCs w:val="24"/>
        </w:rPr>
      </w:pPr>
      <w:r w:rsidRPr="00670F3D">
        <w:rPr>
          <w:rFonts w:ascii="Times New Roman" w:hAnsi="Times New Roman" w:cs="Times New Roman"/>
          <w:sz w:val="24"/>
          <w:szCs w:val="24"/>
        </w:rPr>
        <w:t>W żadnym wypa</w:t>
      </w:r>
      <w:r w:rsidR="0060159A" w:rsidRPr="00670F3D">
        <w:rPr>
          <w:rFonts w:ascii="Times New Roman" w:hAnsi="Times New Roman" w:cs="Times New Roman"/>
          <w:sz w:val="24"/>
          <w:szCs w:val="24"/>
        </w:rPr>
        <w:t xml:space="preserve">dku postanowień klauzuli pkt </w:t>
      </w:r>
      <w:r w:rsidR="00F820B4" w:rsidRPr="00670F3D">
        <w:rPr>
          <w:rFonts w:ascii="Times New Roman" w:hAnsi="Times New Roman" w:cs="Times New Roman"/>
          <w:sz w:val="24"/>
          <w:szCs w:val="24"/>
        </w:rPr>
        <w:t>5</w:t>
      </w:r>
      <w:r w:rsidRPr="00670F3D">
        <w:rPr>
          <w:rFonts w:ascii="Times New Roman" w:hAnsi="Times New Roman" w:cs="Times New Roman"/>
          <w:sz w:val="24"/>
          <w:szCs w:val="24"/>
        </w:rPr>
        <w:t xml:space="preserve"> nie należy interpretować jako udzielenie dowolnej ze stron roszczenia do żądania zmiany umowy, a jedynie możliwość dokonania zmiany umowy.</w:t>
      </w:r>
    </w:p>
    <w:p w:rsidR="00967C88" w:rsidRPr="00670F3D" w:rsidRDefault="00967C88" w:rsidP="00B21AA4">
      <w:pPr>
        <w:pStyle w:val="Akapitzlist"/>
        <w:numPr>
          <w:ilvl w:val="0"/>
          <w:numId w:val="58"/>
        </w:numPr>
        <w:autoSpaceDE w:val="0"/>
        <w:autoSpaceDN w:val="0"/>
        <w:adjustRightInd w:val="0"/>
        <w:spacing w:after="0" w:line="240" w:lineRule="auto"/>
        <w:ind w:left="284" w:hanging="284"/>
        <w:jc w:val="both"/>
        <w:rPr>
          <w:rFonts w:ascii="Times New Roman" w:hAnsi="Times New Roman" w:cs="Times New Roman"/>
          <w:sz w:val="24"/>
          <w:szCs w:val="24"/>
        </w:rPr>
      </w:pPr>
      <w:r w:rsidRPr="00670F3D">
        <w:rPr>
          <w:rFonts w:ascii="Times New Roman" w:hAnsi="Times New Roman" w:cs="Times New Roman"/>
          <w:sz w:val="24"/>
          <w:szCs w:val="24"/>
        </w:rPr>
        <w:t>Każda zmiana umowy musi być dokonana na piśmie w formie aneksu pod rygorem nieważności oraz wymaga zgody drugiej strony.</w:t>
      </w:r>
    </w:p>
    <w:p w:rsidR="00325D2A" w:rsidRPr="00016EF2" w:rsidRDefault="00325D2A" w:rsidP="00A6710B">
      <w:pPr>
        <w:autoSpaceDE w:val="0"/>
        <w:autoSpaceDN w:val="0"/>
        <w:adjustRightInd w:val="0"/>
        <w:spacing w:after="0" w:line="240" w:lineRule="auto"/>
        <w:ind w:left="709" w:hanging="709"/>
        <w:jc w:val="both"/>
        <w:rPr>
          <w:rFonts w:ascii="Times New Roman" w:hAnsi="Times New Roman" w:cs="Times New Roman"/>
          <w:sz w:val="12"/>
          <w:szCs w:val="12"/>
        </w:rPr>
      </w:pPr>
    </w:p>
    <w:p w:rsidR="00416381" w:rsidRPr="00016EF2" w:rsidRDefault="00670F3D" w:rsidP="00E7656B">
      <w:pPr>
        <w:pStyle w:val="NormalnyWeb"/>
        <w:shd w:val="clear" w:color="auto" w:fill="D9D9D9" w:themeFill="background1" w:themeFillShade="D9"/>
        <w:spacing w:before="0" w:after="0"/>
        <w:jc w:val="center"/>
        <w:rPr>
          <w:b/>
          <w:bCs/>
          <w:highlight w:val="lightGray"/>
          <w:shd w:val="clear" w:color="auto" w:fill="FFFFFF"/>
        </w:rPr>
      </w:pPr>
      <w:r>
        <w:rPr>
          <w:b/>
          <w:bCs/>
          <w:highlight w:val="lightGray"/>
          <w:shd w:val="clear" w:color="auto" w:fill="FFFFFF"/>
        </w:rPr>
        <w:t xml:space="preserve">§ 21 </w:t>
      </w:r>
      <w:r w:rsidR="00016EF2" w:rsidRPr="00016EF2">
        <w:rPr>
          <w:b/>
          <w:bCs/>
          <w:highlight w:val="lightGray"/>
          <w:shd w:val="clear" w:color="auto" w:fill="FFFFFF"/>
        </w:rPr>
        <w:t>INNE INFORMACJE</w:t>
      </w:r>
    </w:p>
    <w:p w:rsidR="00416381" w:rsidRPr="00AD2612" w:rsidRDefault="00416381" w:rsidP="00416381">
      <w:pPr>
        <w:pStyle w:val="NormalnyWeb"/>
        <w:spacing w:before="0" w:after="0"/>
        <w:ind w:left="708"/>
        <w:rPr>
          <w:sz w:val="8"/>
          <w:szCs w:val="8"/>
        </w:rPr>
      </w:pPr>
    </w:p>
    <w:p w:rsidR="00416381" w:rsidRPr="00182BE9" w:rsidRDefault="00416381" w:rsidP="00B21AA4">
      <w:pPr>
        <w:pStyle w:val="NormalnyWeb"/>
        <w:numPr>
          <w:ilvl w:val="0"/>
          <w:numId w:val="49"/>
        </w:numPr>
        <w:spacing w:before="0" w:after="0"/>
        <w:ind w:left="284" w:hanging="284"/>
      </w:pPr>
      <w:r w:rsidRPr="00182BE9">
        <w:t>Zamawiający nie zamierza:</w:t>
      </w:r>
    </w:p>
    <w:p w:rsidR="00416381" w:rsidRDefault="00416381" w:rsidP="00B21AA4">
      <w:pPr>
        <w:pStyle w:val="NormalnyWeb"/>
        <w:numPr>
          <w:ilvl w:val="0"/>
          <w:numId w:val="50"/>
        </w:numPr>
        <w:spacing w:before="0" w:after="0"/>
      </w:pPr>
      <w:r w:rsidRPr="00182BE9">
        <w:t>zawierać umowy ramowej,</w:t>
      </w:r>
    </w:p>
    <w:p w:rsidR="00016EF2" w:rsidRDefault="00416381" w:rsidP="00B21AA4">
      <w:pPr>
        <w:pStyle w:val="NormalnyWeb"/>
        <w:numPr>
          <w:ilvl w:val="0"/>
          <w:numId w:val="50"/>
        </w:numPr>
        <w:spacing w:before="0" w:after="0"/>
      </w:pPr>
      <w:r w:rsidRPr="00182BE9">
        <w:t>ustanawiać dynamicznego systemu zakupów</w:t>
      </w:r>
      <w:r w:rsidR="00016EF2">
        <w:t>.</w:t>
      </w:r>
    </w:p>
    <w:p w:rsidR="00416381" w:rsidRDefault="00416381" w:rsidP="00B21AA4">
      <w:pPr>
        <w:pStyle w:val="NormalnyWeb"/>
        <w:numPr>
          <w:ilvl w:val="0"/>
          <w:numId w:val="51"/>
        </w:numPr>
        <w:spacing w:before="0" w:after="0"/>
        <w:ind w:left="284" w:hanging="284"/>
        <w:jc w:val="both"/>
      </w:pPr>
      <w:r w:rsidRPr="00182BE9">
        <w:t>Zamawiający nie przewiduje wyboru najkorzystniejszej oferty z zastosowaniem aukcji elektronicznej.</w:t>
      </w:r>
    </w:p>
    <w:p w:rsidR="00C112D2" w:rsidRDefault="00416381" w:rsidP="00B21AA4">
      <w:pPr>
        <w:pStyle w:val="NormalnyWeb"/>
        <w:numPr>
          <w:ilvl w:val="0"/>
          <w:numId w:val="51"/>
        </w:numPr>
        <w:spacing w:before="0" w:after="0"/>
        <w:ind w:left="284" w:hanging="284"/>
        <w:jc w:val="both"/>
      </w:pPr>
      <w:r w:rsidRPr="00182BE9">
        <w:t xml:space="preserve">Zamawiający nie przewiduje wymagań, o których mowa w art. 29 ust. 4 ustawy </w:t>
      </w:r>
      <w:proofErr w:type="spellStart"/>
      <w:r w:rsidRPr="00182BE9">
        <w:t>Pzp</w:t>
      </w:r>
      <w:proofErr w:type="spellEnd"/>
      <w:r w:rsidRPr="00182BE9">
        <w:t>.</w:t>
      </w:r>
    </w:p>
    <w:p w:rsidR="00416381" w:rsidRDefault="00416381" w:rsidP="00B21AA4">
      <w:pPr>
        <w:pStyle w:val="NormalnyWeb"/>
        <w:numPr>
          <w:ilvl w:val="0"/>
          <w:numId w:val="51"/>
        </w:numPr>
        <w:spacing w:before="0" w:after="0"/>
        <w:ind w:left="284" w:hanging="284"/>
        <w:jc w:val="both"/>
      </w:pPr>
      <w:r w:rsidRPr="00182BE9">
        <w:lastRenderedPageBreak/>
        <w:t xml:space="preserve">Jeżeli powierzenie podwykonawcy wykonania części zamówienia na przedmiotową usługę nastąpi </w:t>
      </w:r>
      <w:r w:rsidRPr="00C112D2">
        <w:rPr>
          <w:u w:val="single"/>
        </w:rPr>
        <w:t>w trakcie jego realizacji</w:t>
      </w:r>
      <w:r w:rsidRPr="00182BE9">
        <w:t xml:space="preserve">, wykonawca na żądanie Zamawiającego przedstawi </w:t>
      </w:r>
      <w:r w:rsidR="00C112D2">
        <w:t xml:space="preserve">              </w:t>
      </w:r>
      <w:r w:rsidRPr="00182BE9">
        <w:t>oświadczenie potwierdzające brak podstaw wykluczenia wobec tego podwykonawcy.</w:t>
      </w:r>
    </w:p>
    <w:p w:rsidR="00416381" w:rsidRDefault="00416381" w:rsidP="00B21AA4">
      <w:pPr>
        <w:pStyle w:val="NormalnyWeb"/>
        <w:numPr>
          <w:ilvl w:val="0"/>
          <w:numId w:val="51"/>
        </w:numPr>
        <w:spacing w:before="0" w:after="0"/>
        <w:ind w:left="284" w:hanging="284"/>
        <w:jc w:val="both"/>
      </w:pPr>
      <w:r w:rsidRPr="00182BE9">
        <w:t>Jeżeli Zamawiający stwierdzi, że wobec danego podwykonawcy zachodzą podstawy wykluczenia, wykonawca obowiązany będzie zastąpić tego podwykonawcę lub zrezygnować z powierzenia wykonania części zamówienia podwykonawcy.</w:t>
      </w:r>
    </w:p>
    <w:p w:rsidR="00416381" w:rsidRPr="00182BE9" w:rsidRDefault="00416381" w:rsidP="00B21AA4">
      <w:pPr>
        <w:pStyle w:val="NormalnyWeb"/>
        <w:numPr>
          <w:ilvl w:val="0"/>
          <w:numId w:val="51"/>
        </w:numPr>
        <w:spacing w:before="0" w:after="0"/>
        <w:ind w:left="284" w:hanging="284"/>
        <w:jc w:val="both"/>
      </w:pPr>
      <w:r w:rsidRPr="00182BE9">
        <w:t xml:space="preserve">Powyższe znajduje zastosowanie do dalszych podwykonawców. </w:t>
      </w:r>
    </w:p>
    <w:p w:rsidR="00C112D2" w:rsidRPr="00C112D2" w:rsidRDefault="00C112D2" w:rsidP="00C112D2">
      <w:pPr>
        <w:autoSpaceDE w:val="0"/>
        <w:autoSpaceDN w:val="0"/>
        <w:adjustRightInd w:val="0"/>
        <w:spacing w:after="0" w:line="240" w:lineRule="auto"/>
        <w:jc w:val="both"/>
        <w:rPr>
          <w:rFonts w:ascii="Times New Roman" w:eastAsia="Times New Roman" w:hAnsi="Times New Roman" w:cs="Times New Roman"/>
          <w:sz w:val="12"/>
          <w:szCs w:val="12"/>
          <w:lang w:eastAsia="ar-SA"/>
        </w:rPr>
      </w:pPr>
    </w:p>
    <w:p w:rsidR="00967C88" w:rsidRPr="00670F3D" w:rsidRDefault="00670F3D" w:rsidP="00670F3D">
      <w:pPr>
        <w:shd w:val="clear" w:color="auto" w:fill="D9D9D9" w:themeFill="background1" w:themeFillShade="D9"/>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22. </w:t>
      </w:r>
      <w:r w:rsidR="00E1404D">
        <w:rPr>
          <w:rFonts w:ascii="Times New Roman" w:hAnsi="Times New Roman" w:cs="Times New Roman"/>
          <w:b/>
          <w:sz w:val="24"/>
          <w:szCs w:val="24"/>
        </w:rPr>
        <w:t xml:space="preserve">POUCZENIE O ŚRODKACH OCHRONY PRAWNEJ PRZYSŁUGUJĄCEJ WYKONAWCY W TOKU POSTĘPOWANIA O UDZIELENIE ZAMÓWIENIA </w:t>
      </w:r>
    </w:p>
    <w:p w:rsidR="00E1404D" w:rsidRDefault="00943C71" w:rsidP="00B21AA4">
      <w:pPr>
        <w:pStyle w:val="Akapitzlist"/>
        <w:numPr>
          <w:ilvl w:val="0"/>
          <w:numId w:val="64"/>
        </w:numPr>
        <w:spacing w:after="0" w:line="280" w:lineRule="atLeast"/>
        <w:ind w:left="284" w:hanging="284"/>
        <w:jc w:val="both"/>
        <w:rPr>
          <w:rFonts w:ascii="Times New Roman" w:hAnsi="Times New Roman" w:cs="Times New Roman"/>
          <w:sz w:val="24"/>
          <w:szCs w:val="24"/>
        </w:rPr>
      </w:pPr>
      <w:r w:rsidRPr="00E1404D">
        <w:rPr>
          <w:rFonts w:ascii="Times New Roman" w:hAnsi="Times New Roman" w:cs="Times New Roman"/>
          <w:sz w:val="24"/>
          <w:szCs w:val="24"/>
        </w:rPr>
        <w:t xml:space="preserve">Informacje dotyczące środków ochrony prawnej zawarte są w Dziale VI ustawy </w:t>
      </w:r>
      <w:proofErr w:type="spellStart"/>
      <w:r w:rsidRPr="00E1404D">
        <w:rPr>
          <w:rFonts w:ascii="Times New Roman" w:hAnsi="Times New Roman" w:cs="Times New Roman"/>
          <w:sz w:val="24"/>
          <w:szCs w:val="24"/>
        </w:rPr>
        <w:t>Pzp</w:t>
      </w:r>
      <w:proofErr w:type="spellEnd"/>
      <w:r w:rsidRPr="00E1404D">
        <w:rPr>
          <w:rFonts w:ascii="Times New Roman" w:hAnsi="Times New Roman" w:cs="Times New Roman"/>
          <w:sz w:val="24"/>
          <w:szCs w:val="24"/>
        </w:rPr>
        <w:t>.</w:t>
      </w:r>
    </w:p>
    <w:p w:rsidR="00E1404D" w:rsidRPr="00E1404D" w:rsidRDefault="00E1404D" w:rsidP="00B21AA4">
      <w:pPr>
        <w:pStyle w:val="Akapitzlist"/>
        <w:numPr>
          <w:ilvl w:val="0"/>
          <w:numId w:val="64"/>
        </w:numPr>
        <w:spacing w:after="0" w:line="280" w:lineRule="atLeast"/>
        <w:ind w:left="284" w:hanging="284"/>
        <w:jc w:val="both"/>
        <w:rPr>
          <w:rFonts w:ascii="Times New Roman" w:hAnsi="Times New Roman" w:cs="Times New Roman"/>
          <w:sz w:val="24"/>
          <w:szCs w:val="24"/>
        </w:rPr>
      </w:pPr>
      <w:r w:rsidRPr="00E1404D">
        <w:rPr>
          <w:rFonts w:ascii="Times New Roman" w:eastAsia="TimesNewRoman" w:hAnsi="Times New Roman" w:cs="Times New Roman"/>
          <w:sz w:val="24"/>
          <w:szCs w:val="24"/>
          <w:lang w:eastAsia="ar-SA"/>
        </w:rPr>
        <w:t>Wykonawcy, a także innemu podmiotowi, jeżeli ma lub miał interes w uzyskaniu danego zamówienia oraz poniósł lub może ponieść szkodzę w wyniku naruszenia przez Zamawiającego przepisów Ustawy, przysługują środki ochrony prawnej określone w Dziale VI „Środki ochrony prawnej”  Ustawy.</w:t>
      </w:r>
    </w:p>
    <w:p w:rsidR="00E1404D" w:rsidRPr="00E1404D" w:rsidRDefault="00E1404D" w:rsidP="00B21AA4">
      <w:pPr>
        <w:pStyle w:val="Akapitzlist"/>
        <w:numPr>
          <w:ilvl w:val="0"/>
          <w:numId w:val="64"/>
        </w:numPr>
        <w:spacing w:after="0" w:line="280" w:lineRule="atLeast"/>
        <w:ind w:left="284" w:hanging="284"/>
        <w:jc w:val="both"/>
        <w:rPr>
          <w:rFonts w:ascii="Times New Roman" w:hAnsi="Times New Roman" w:cs="Times New Roman"/>
          <w:sz w:val="24"/>
          <w:szCs w:val="24"/>
        </w:rPr>
      </w:pPr>
      <w:r w:rsidRPr="00E1404D">
        <w:rPr>
          <w:rFonts w:ascii="Times New Roman" w:eastAsia="TimesNewRoman" w:hAnsi="Times New Roman" w:cs="Times New Roman"/>
          <w:sz w:val="24"/>
          <w:szCs w:val="24"/>
        </w:rPr>
        <w:t>Śr</w:t>
      </w:r>
      <w:r w:rsidRPr="00E1404D">
        <w:rPr>
          <w:rFonts w:ascii="Times New Roman" w:eastAsia="Arial" w:hAnsi="Times New Roman" w:cs="Times New Roman"/>
          <w:sz w:val="24"/>
          <w:szCs w:val="24"/>
        </w:rPr>
        <w:t>odki ochrony prawnej wobec ogłoszenia o zamówieniu oraz SIWZ przysługuj</w:t>
      </w:r>
      <w:r w:rsidRPr="00E1404D">
        <w:rPr>
          <w:rFonts w:ascii="Times New Roman" w:eastAsia="TimesNewRoman" w:hAnsi="Times New Roman" w:cs="Times New Roman"/>
          <w:sz w:val="24"/>
          <w:szCs w:val="24"/>
        </w:rPr>
        <w:t xml:space="preserve">ą </w:t>
      </w:r>
      <w:r w:rsidRPr="00E1404D">
        <w:rPr>
          <w:rFonts w:ascii="Times New Roman" w:eastAsia="Arial" w:hAnsi="Times New Roman" w:cs="Times New Roman"/>
          <w:sz w:val="24"/>
          <w:szCs w:val="24"/>
        </w:rPr>
        <w:t>równie</w:t>
      </w:r>
      <w:r w:rsidRPr="00E1404D">
        <w:rPr>
          <w:rFonts w:ascii="Times New Roman" w:eastAsia="TimesNewRoman" w:hAnsi="Times New Roman" w:cs="Times New Roman"/>
          <w:sz w:val="24"/>
          <w:szCs w:val="24"/>
        </w:rPr>
        <w:t xml:space="preserve">ż </w:t>
      </w:r>
      <w:r w:rsidRPr="00E1404D">
        <w:rPr>
          <w:rFonts w:ascii="Times New Roman" w:eastAsia="Arial" w:hAnsi="Times New Roman" w:cs="Times New Roman"/>
          <w:sz w:val="24"/>
          <w:szCs w:val="24"/>
        </w:rPr>
        <w:t>organizacjom wpisanym na list</w:t>
      </w:r>
      <w:r w:rsidRPr="00E1404D">
        <w:rPr>
          <w:rFonts w:ascii="Times New Roman" w:eastAsia="TimesNewRoman" w:hAnsi="Times New Roman" w:cs="Times New Roman"/>
          <w:sz w:val="24"/>
          <w:szCs w:val="24"/>
        </w:rPr>
        <w:t>ę</w:t>
      </w:r>
      <w:r w:rsidRPr="00E1404D">
        <w:rPr>
          <w:rFonts w:ascii="Times New Roman" w:eastAsia="Arial" w:hAnsi="Times New Roman" w:cs="Times New Roman"/>
          <w:sz w:val="24"/>
          <w:szCs w:val="24"/>
        </w:rPr>
        <w:t>, o której mowa w art. 154 pkt. 5 Ustawy.</w:t>
      </w:r>
    </w:p>
    <w:p w:rsidR="00E1404D" w:rsidRPr="00E1404D" w:rsidRDefault="00E1404D" w:rsidP="00B21AA4">
      <w:pPr>
        <w:pStyle w:val="Akapitzlist"/>
        <w:numPr>
          <w:ilvl w:val="0"/>
          <w:numId w:val="64"/>
        </w:numPr>
        <w:spacing w:after="0" w:line="280" w:lineRule="atLeast"/>
        <w:ind w:left="284" w:hanging="284"/>
        <w:jc w:val="both"/>
        <w:rPr>
          <w:rFonts w:ascii="Times New Roman" w:hAnsi="Times New Roman" w:cs="Times New Roman"/>
          <w:sz w:val="24"/>
          <w:szCs w:val="24"/>
        </w:rPr>
      </w:pPr>
      <w:r w:rsidRPr="00E1404D">
        <w:rPr>
          <w:rFonts w:ascii="Times New Roman" w:eastAsia="Arial" w:hAnsi="Times New Roman" w:cs="Times New Roman"/>
          <w:sz w:val="24"/>
          <w:szCs w:val="24"/>
        </w:rPr>
        <w:t>Odwołanie przysługuje wył</w:t>
      </w:r>
      <w:r w:rsidRPr="00E1404D">
        <w:rPr>
          <w:rFonts w:ascii="Times New Roman" w:eastAsia="TimesNewRoman" w:hAnsi="Times New Roman" w:cs="Times New Roman"/>
          <w:sz w:val="24"/>
          <w:szCs w:val="24"/>
        </w:rPr>
        <w:t>ą</w:t>
      </w:r>
      <w:r w:rsidRPr="00E1404D">
        <w:rPr>
          <w:rFonts w:ascii="Times New Roman" w:eastAsia="Arial" w:hAnsi="Times New Roman" w:cs="Times New Roman"/>
          <w:sz w:val="24"/>
          <w:szCs w:val="24"/>
        </w:rPr>
        <w:t>cznie od niezgodnej z przepisami Ustawy czynno</w:t>
      </w:r>
      <w:r w:rsidRPr="00E1404D">
        <w:rPr>
          <w:rFonts w:ascii="Times New Roman" w:eastAsia="TimesNewRoman" w:hAnsi="Times New Roman" w:cs="Times New Roman"/>
          <w:sz w:val="24"/>
          <w:szCs w:val="24"/>
        </w:rPr>
        <w:t>ś</w:t>
      </w:r>
      <w:r w:rsidRPr="00E1404D">
        <w:rPr>
          <w:rFonts w:ascii="Times New Roman" w:eastAsia="Arial" w:hAnsi="Times New Roman" w:cs="Times New Roman"/>
          <w:sz w:val="24"/>
          <w:szCs w:val="24"/>
        </w:rPr>
        <w:t>ci Zamawiaj</w:t>
      </w:r>
      <w:r w:rsidRPr="00E1404D">
        <w:rPr>
          <w:rFonts w:ascii="Times New Roman" w:eastAsia="TimesNewRoman" w:hAnsi="Times New Roman" w:cs="Times New Roman"/>
          <w:sz w:val="24"/>
          <w:szCs w:val="24"/>
        </w:rPr>
        <w:t>ą</w:t>
      </w:r>
      <w:r w:rsidRPr="00E1404D">
        <w:rPr>
          <w:rFonts w:ascii="Times New Roman" w:eastAsia="Arial" w:hAnsi="Times New Roman" w:cs="Times New Roman"/>
          <w:sz w:val="24"/>
          <w:szCs w:val="24"/>
        </w:rPr>
        <w:t>cego podj</w:t>
      </w:r>
      <w:r w:rsidRPr="00E1404D">
        <w:rPr>
          <w:rFonts w:ascii="Times New Roman" w:eastAsia="TimesNewRoman" w:hAnsi="Times New Roman" w:cs="Times New Roman"/>
          <w:sz w:val="24"/>
          <w:szCs w:val="24"/>
        </w:rPr>
        <w:t>ę</w:t>
      </w:r>
      <w:r w:rsidRPr="00E1404D">
        <w:rPr>
          <w:rFonts w:ascii="Times New Roman" w:eastAsia="Arial" w:hAnsi="Times New Roman" w:cs="Times New Roman"/>
          <w:sz w:val="24"/>
          <w:szCs w:val="24"/>
        </w:rPr>
        <w:t>tej w post</w:t>
      </w:r>
      <w:r w:rsidRPr="00E1404D">
        <w:rPr>
          <w:rFonts w:ascii="Times New Roman" w:eastAsia="TimesNewRoman" w:hAnsi="Times New Roman" w:cs="Times New Roman"/>
          <w:sz w:val="24"/>
          <w:szCs w:val="24"/>
        </w:rPr>
        <w:t>ę</w:t>
      </w:r>
      <w:r w:rsidRPr="00E1404D">
        <w:rPr>
          <w:rFonts w:ascii="Times New Roman" w:eastAsia="Arial" w:hAnsi="Times New Roman" w:cs="Times New Roman"/>
          <w:sz w:val="24"/>
          <w:szCs w:val="24"/>
        </w:rPr>
        <w:t>powaniu o udzielenie zamówienia lub zaniechania czynno</w:t>
      </w:r>
      <w:r w:rsidRPr="00E1404D">
        <w:rPr>
          <w:rFonts w:ascii="Times New Roman" w:eastAsia="TimesNewRoman" w:hAnsi="Times New Roman" w:cs="Times New Roman"/>
          <w:sz w:val="24"/>
          <w:szCs w:val="24"/>
        </w:rPr>
        <w:t>ś</w:t>
      </w:r>
      <w:r w:rsidRPr="00E1404D">
        <w:rPr>
          <w:rFonts w:ascii="Times New Roman" w:eastAsia="Arial" w:hAnsi="Times New Roman" w:cs="Times New Roman"/>
          <w:sz w:val="24"/>
          <w:szCs w:val="24"/>
        </w:rPr>
        <w:t>ci, do której Zamawiaj</w:t>
      </w:r>
      <w:r w:rsidRPr="00E1404D">
        <w:rPr>
          <w:rFonts w:ascii="Times New Roman" w:eastAsia="TimesNewRoman" w:hAnsi="Times New Roman" w:cs="Times New Roman"/>
          <w:sz w:val="24"/>
          <w:szCs w:val="24"/>
        </w:rPr>
        <w:t>ą</w:t>
      </w:r>
      <w:r w:rsidRPr="00E1404D">
        <w:rPr>
          <w:rFonts w:ascii="Times New Roman" w:eastAsia="Arial" w:hAnsi="Times New Roman" w:cs="Times New Roman"/>
          <w:sz w:val="24"/>
          <w:szCs w:val="24"/>
        </w:rPr>
        <w:t>cy jest zobowi</w:t>
      </w:r>
      <w:r w:rsidRPr="00E1404D">
        <w:rPr>
          <w:rFonts w:ascii="Times New Roman" w:eastAsia="TimesNewRoman" w:hAnsi="Times New Roman" w:cs="Times New Roman"/>
          <w:sz w:val="24"/>
          <w:szCs w:val="24"/>
        </w:rPr>
        <w:t>ą</w:t>
      </w:r>
      <w:r w:rsidRPr="00E1404D">
        <w:rPr>
          <w:rFonts w:ascii="Times New Roman" w:eastAsia="Arial" w:hAnsi="Times New Roman" w:cs="Times New Roman"/>
          <w:sz w:val="24"/>
          <w:szCs w:val="24"/>
        </w:rPr>
        <w:t>zany na podstawie Ustawy.</w:t>
      </w:r>
    </w:p>
    <w:p w:rsidR="00E1404D" w:rsidRPr="00E1404D" w:rsidRDefault="00E1404D" w:rsidP="00B21AA4">
      <w:pPr>
        <w:pStyle w:val="Akapitzlist"/>
        <w:numPr>
          <w:ilvl w:val="0"/>
          <w:numId w:val="64"/>
        </w:numPr>
        <w:spacing w:after="0" w:line="280" w:lineRule="atLeast"/>
        <w:ind w:left="284" w:hanging="284"/>
        <w:jc w:val="both"/>
        <w:rPr>
          <w:rFonts w:ascii="Times New Roman" w:hAnsi="Times New Roman" w:cs="Times New Roman"/>
          <w:sz w:val="24"/>
          <w:szCs w:val="24"/>
        </w:rPr>
      </w:pPr>
      <w:r w:rsidRPr="00E1404D">
        <w:rPr>
          <w:rFonts w:ascii="Times New Roman" w:eastAsia="Arial" w:hAnsi="Times New Roman" w:cs="Times New Roman"/>
          <w:sz w:val="24"/>
          <w:szCs w:val="24"/>
        </w:rPr>
        <w:t>W przypadku zamówienia publicznego prowadzonego w trybie przetargu nieograniczonego o warto</w:t>
      </w:r>
      <w:r w:rsidRPr="00E1404D">
        <w:rPr>
          <w:rFonts w:ascii="Times New Roman" w:eastAsia="TimesNewRoman" w:hAnsi="Times New Roman" w:cs="Times New Roman"/>
          <w:sz w:val="24"/>
          <w:szCs w:val="24"/>
        </w:rPr>
        <w:t xml:space="preserve">ści </w:t>
      </w:r>
      <w:r w:rsidRPr="00E1404D">
        <w:rPr>
          <w:rFonts w:ascii="Times New Roman" w:eastAsia="Arial" w:hAnsi="Times New Roman" w:cs="Times New Roman"/>
          <w:sz w:val="24"/>
          <w:szCs w:val="24"/>
        </w:rPr>
        <w:t>mniejszej ni</w:t>
      </w:r>
      <w:r w:rsidRPr="00E1404D">
        <w:rPr>
          <w:rFonts w:ascii="Times New Roman" w:eastAsia="TimesNewRoman" w:hAnsi="Times New Roman" w:cs="Times New Roman"/>
          <w:sz w:val="24"/>
          <w:szCs w:val="24"/>
        </w:rPr>
        <w:t xml:space="preserve">ż </w:t>
      </w:r>
      <w:r w:rsidRPr="00E1404D">
        <w:rPr>
          <w:rFonts w:ascii="Times New Roman" w:eastAsia="Arial" w:hAnsi="Times New Roman" w:cs="Times New Roman"/>
          <w:sz w:val="24"/>
          <w:szCs w:val="24"/>
        </w:rPr>
        <w:t>kwoty okre</w:t>
      </w:r>
      <w:r w:rsidRPr="00E1404D">
        <w:rPr>
          <w:rFonts w:ascii="Times New Roman" w:eastAsia="TimesNewRoman" w:hAnsi="Times New Roman" w:cs="Times New Roman"/>
          <w:sz w:val="24"/>
          <w:szCs w:val="24"/>
        </w:rPr>
        <w:t>ś</w:t>
      </w:r>
      <w:r w:rsidRPr="00E1404D">
        <w:rPr>
          <w:rFonts w:ascii="Times New Roman" w:eastAsia="Arial" w:hAnsi="Times New Roman" w:cs="Times New Roman"/>
          <w:sz w:val="24"/>
          <w:szCs w:val="24"/>
        </w:rPr>
        <w:t xml:space="preserve">lone w przepisach wydanych na podstawie art. 11 </w:t>
      </w:r>
      <w:r w:rsidR="00A86C1F">
        <w:rPr>
          <w:rFonts w:ascii="Times New Roman" w:eastAsia="Arial" w:hAnsi="Times New Roman" w:cs="Times New Roman"/>
          <w:sz w:val="24"/>
          <w:szCs w:val="24"/>
        </w:rPr>
        <w:t xml:space="preserve">                      </w:t>
      </w:r>
      <w:r w:rsidRPr="00E1404D">
        <w:rPr>
          <w:rFonts w:ascii="Times New Roman" w:eastAsia="Arial" w:hAnsi="Times New Roman" w:cs="Times New Roman"/>
          <w:sz w:val="24"/>
          <w:szCs w:val="24"/>
        </w:rPr>
        <w:t xml:space="preserve">ust. 8, odwołanie przysługuje </w:t>
      </w:r>
      <w:r w:rsidRPr="00E1404D">
        <w:rPr>
          <w:rFonts w:ascii="Times New Roman" w:eastAsia="Arial" w:hAnsi="Times New Roman" w:cs="Times New Roman"/>
          <w:sz w:val="24"/>
          <w:szCs w:val="24"/>
          <w:u w:val="single"/>
        </w:rPr>
        <w:t>wył</w:t>
      </w:r>
      <w:r w:rsidRPr="00E1404D">
        <w:rPr>
          <w:rFonts w:ascii="Times New Roman" w:eastAsia="TimesNewRoman" w:hAnsi="Times New Roman" w:cs="Times New Roman"/>
          <w:sz w:val="24"/>
          <w:szCs w:val="24"/>
          <w:u w:val="single"/>
        </w:rPr>
        <w:t>ą</w:t>
      </w:r>
      <w:r w:rsidRPr="00E1404D">
        <w:rPr>
          <w:rFonts w:ascii="Times New Roman" w:eastAsia="Arial" w:hAnsi="Times New Roman" w:cs="Times New Roman"/>
          <w:sz w:val="24"/>
          <w:szCs w:val="24"/>
          <w:u w:val="single"/>
        </w:rPr>
        <w:t>cznie wobec czynno</w:t>
      </w:r>
      <w:r w:rsidRPr="00E1404D">
        <w:rPr>
          <w:rFonts w:ascii="Times New Roman" w:eastAsia="TimesNewRoman" w:hAnsi="Times New Roman" w:cs="Times New Roman"/>
          <w:sz w:val="24"/>
          <w:szCs w:val="24"/>
          <w:u w:val="single"/>
        </w:rPr>
        <w:t>ś</w:t>
      </w:r>
      <w:r w:rsidRPr="00E1404D">
        <w:rPr>
          <w:rFonts w:ascii="Times New Roman" w:eastAsia="Arial" w:hAnsi="Times New Roman" w:cs="Times New Roman"/>
          <w:sz w:val="24"/>
          <w:szCs w:val="24"/>
          <w:u w:val="single"/>
        </w:rPr>
        <w:t>ci</w:t>
      </w:r>
      <w:r w:rsidRPr="00E1404D">
        <w:rPr>
          <w:rFonts w:ascii="Times New Roman" w:eastAsia="Arial" w:hAnsi="Times New Roman" w:cs="Times New Roman"/>
          <w:sz w:val="24"/>
          <w:szCs w:val="24"/>
        </w:rPr>
        <w:t>:</w:t>
      </w:r>
    </w:p>
    <w:p w:rsidR="00E1404D" w:rsidRPr="00E1404D" w:rsidRDefault="00E1404D" w:rsidP="00B21AA4">
      <w:pPr>
        <w:numPr>
          <w:ilvl w:val="0"/>
          <w:numId w:val="63"/>
        </w:numPr>
        <w:tabs>
          <w:tab w:val="left" w:pos="0"/>
          <w:tab w:val="left" w:pos="993"/>
        </w:tabs>
        <w:suppressAutoHyphens/>
        <w:autoSpaceDE w:val="0"/>
        <w:spacing w:after="0" w:line="240" w:lineRule="auto"/>
        <w:ind w:hanging="11"/>
        <w:jc w:val="both"/>
        <w:rPr>
          <w:rFonts w:ascii="Times New Roman" w:eastAsia="Arial" w:hAnsi="Times New Roman" w:cs="Times New Roman"/>
          <w:bCs/>
          <w:sz w:val="24"/>
          <w:szCs w:val="24"/>
        </w:rPr>
      </w:pPr>
      <w:r w:rsidRPr="00E1404D">
        <w:rPr>
          <w:rFonts w:ascii="Times New Roman" w:eastAsia="Arial" w:hAnsi="Times New Roman" w:cs="Times New Roman"/>
          <w:bCs/>
          <w:sz w:val="24"/>
          <w:szCs w:val="24"/>
        </w:rPr>
        <w:t>określenia warunków udziału w postępowaniu,</w:t>
      </w:r>
    </w:p>
    <w:p w:rsidR="00E1404D" w:rsidRPr="00E1404D" w:rsidRDefault="00E1404D" w:rsidP="00B21AA4">
      <w:pPr>
        <w:numPr>
          <w:ilvl w:val="0"/>
          <w:numId w:val="63"/>
        </w:numPr>
        <w:tabs>
          <w:tab w:val="left" w:pos="0"/>
          <w:tab w:val="left" w:pos="993"/>
        </w:tabs>
        <w:suppressAutoHyphens/>
        <w:autoSpaceDE w:val="0"/>
        <w:spacing w:after="0" w:line="240" w:lineRule="auto"/>
        <w:ind w:hanging="11"/>
        <w:jc w:val="both"/>
        <w:rPr>
          <w:rFonts w:ascii="Times New Roman" w:eastAsia="Arial" w:hAnsi="Times New Roman" w:cs="Times New Roman"/>
          <w:bCs/>
          <w:sz w:val="24"/>
          <w:szCs w:val="24"/>
        </w:rPr>
      </w:pPr>
      <w:r w:rsidRPr="00E1404D">
        <w:rPr>
          <w:rFonts w:ascii="Times New Roman" w:eastAsia="Arial" w:hAnsi="Times New Roman" w:cs="Times New Roman"/>
          <w:bCs/>
          <w:sz w:val="24"/>
          <w:szCs w:val="24"/>
        </w:rPr>
        <w:t>wykluczenia odwołującego z postępowania o udzielenie zamówienia,</w:t>
      </w:r>
    </w:p>
    <w:p w:rsidR="00E1404D" w:rsidRPr="00E1404D" w:rsidRDefault="00E1404D" w:rsidP="00B21AA4">
      <w:pPr>
        <w:numPr>
          <w:ilvl w:val="0"/>
          <w:numId w:val="63"/>
        </w:numPr>
        <w:tabs>
          <w:tab w:val="left" w:pos="0"/>
          <w:tab w:val="left" w:pos="993"/>
        </w:tabs>
        <w:suppressAutoHyphens/>
        <w:autoSpaceDE w:val="0"/>
        <w:spacing w:after="0" w:line="240" w:lineRule="auto"/>
        <w:ind w:hanging="11"/>
        <w:jc w:val="both"/>
        <w:rPr>
          <w:rFonts w:ascii="Times New Roman" w:eastAsia="Arial" w:hAnsi="Times New Roman" w:cs="Times New Roman"/>
          <w:bCs/>
          <w:sz w:val="24"/>
          <w:szCs w:val="24"/>
        </w:rPr>
      </w:pPr>
      <w:r w:rsidRPr="00E1404D">
        <w:rPr>
          <w:rFonts w:ascii="Times New Roman" w:eastAsia="Arial" w:hAnsi="Times New Roman" w:cs="Times New Roman"/>
          <w:bCs/>
          <w:sz w:val="24"/>
          <w:szCs w:val="24"/>
        </w:rPr>
        <w:t>odrzucenia oferty odwołującego,</w:t>
      </w:r>
    </w:p>
    <w:p w:rsidR="00E1404D" w:rsidRPr="00E1404D" w:rsidRDefault="00E1404D" w:rsidP="00B21AA4">
      <w:pPr>
        <w:numPr>
          <w:ilvl w:val="0"/>
          <w:numId w:val="63"/>
        </w:numPr>
        <w:tabs>
          <w:tab w:val="left" w:pos="0"/>
          <w:tab w:val="left" w:pos="993"/>
        </w:tabs>
        <w:suppressAutoHyphens/>
        <w:autoSpaceDE w:val="0"/>
        <w:spacing w:after="0" w:line="240" w:lineRule="auto"/>
        <w:ind w:hanging="11"/>
        <w:jc w:val="both"/>
        <w:rPr>
          <w:rFonts w:ascii="Times New Roman" w:eastAsia="Arial" w:hAnsi="Times New Roman" w:cs="Times New Roman"/>
          <w:bCs/>
          <w:sz w:val="24"/>
          <w:szCs w:val="24"/>
        </w:rPr>
      </w:pPr>
      <w:r w:rsidRPr="00E1404D">
        <w:rPr>
          <w:rFonts w:ascii="Times New Roman" w:eastAsia="Arial" w:hAnsi="Times New Roman" w:cs="Times New Roman"/>
          <w:bCs/>
          <w:sz w:val="24"/>
          <w:szCs w:val="24"/>
        </w:rPr>
        <w:t>opisu przedmiotu zamówienia,</w:t>
      </w:r>
    </w:p>
    <w:p w:rsidR="00E1404D" w:rsidRPr="00E1404D" w:rsidRDefault="00E1404D" w:rsidP="00B21AA4">
      <w:pPr>
        <w:numPr>
          <w:ilvl w:val="0"/>
          <w:numId w:val="63"/>
        </w:numPr>
        <w:tabs>
          <w:tab w:val="left" w:pos="0"/>
          <w:tab w:val="left" w:pos="993"/>
        </w:tabs>
        <w:suppressAutoHyphens/>
        <w:autoSpaceDE w:val="0"/>
        <w:spacing w:after="0" w:line="240" w:lineRule="auto"/>
        <w:ind w:hanging="11"/>
        <w:jc w:val="both"/>
        <w:rPr>
          <w:rFonts w:ascii="Times New Roman" w:eastAsia="Arial" w:hAnsi="Times New Roman" w:cs="Times New Roman"/>
          <w:bCs/>
          <w:sz w:val="24"/>
          <w:szCs w:val="24"/>
        </w:rPr>
      </w:pPr>
      <w:r w:rsidRPr="00E1404D">
        <w:rPr>
          <w:rFonts w:ascii="Times New Roman" w:eastAsia="Arial" w:hAnsi="Times New Roman" w:cs="Times New Roman"/>
          <w:bCs/>
          <w:sz w:val="24"/>
          <w:szCs w:val="24"/>
        </w:rPr>
        <w:t>wyboru najkorzystniejszej oferty.</w:t>
      </w:r>
    </w:p>
    <w:p w:rsidR="00E1404D" w:rsidRPr="00E1404D" w:rsidRDefault="00E1404D" w:rsidP="00B21AA4">
      <w:pPr>
        <w:pStyle w:val="Akapitzlist"/>
        <w:numPr>
          <w:ilvl w:val="0"/>
          <w:numId w:val="64"/>
        </w:numPr>
        <w:tabs>
          <w:tab w:val="left" w:pos="0"/>
        </w:tabs>
        <w:suppressAutoHyphens/>
        <w:autoSpaceDE w:val="0"/>
        <w:spacing w:after="0" w:line="240" w:lineRule="auto"/>
        <w:ind w:left="284" w:hanging="284"/>
        <w:jc w:val="both"/>
        <w:rPr>
          <w:rFonts w:ascii="Times New Roman" w:eastAsia="Arial" w:hAnsi="Times New Roman" w:cs="Times New Roman"/>
          <w:b/>
          <w:bCs/>
          <w:sz w:val="24"/>
          <w:szCs w:val="24"/>
        </w:rPr>
      </w:pPr>
      <w:r w:rsidRPr="00E1404D">
        <w:rPr>
          <w:rFonts w:ascii="Times New Roman" w:eastAsia="Arial" w:hAnsi="Times New Roman" w:cs="Times New Roman"/>
          <w:sz w:val="24"/>
          <w:szCs w:val="24"/>
        </w:rPr>
        <w:t>Odwołanie powinno wskazywa</w:t>
      </w:r>
      <w:r w:rsidRPr="00E1404D">
        <w:rPr>
          <w:rFonts w:ascii="Times New Roman" w:eastAsia="TimesNewRoman" w:hAnsi="Times New Roman" w:cs="Times New Roman"/>
          <w:sz w:val="24"/>
          <w:szCs w:val="24"/>
        </w:rPr>
        <w:t xml:space="preserve">ć </w:t>
      </w:r>
      <w:r w:rsidRPr="00E1404D">
        <w:rPr>
          <w:rFonts w:ascii="Times New Roman" w:eastAsia="Arial" w:hAnsi="Times New Roman" w:cs="Times New Roman"/>
          <w:sz w:val="24"/>
          <w:szCs w:val="24"/>
        </w:rPr>
        <w:t>czynno</w:t>
      </w:r>
      <w:r w:rsidRPr="00E1404D">
        <w:rPr>
          <w:rFonts w:ascii="Times New Roman" w:eastAsia="TimesNewRoman" w:hAnsi="Times New Roman" w:cs="Times New Roman"/>
          <w:sz w:val="24"/>
          <w:szCs w:val="24"/>
        </w:rPr>
        <w:t xml:space="preserve">ść </w:t>
      </w:r>
      <w:r w:rsidRPr="00E1404D">
        <w:rPr>
          <w:rFonts w:ascii="Times New Roman" w:eastAsia="Arial" w:hAnsi="Times New Roman" w:cs="Times New Roman"/>
          <w:sz w:val="24"/>
          <w:szCs w:val="24"/>
        </w:rPr>
        <w:t>lub zaniechanie czynno</w:t>
      </w:r>
      <w:r w:rsidRPr="00E1404D">
        <w:rPr>
          <w:rFonts w:ascii="Times New Roman" w:eastAsia="TimesNewRoman" w:hAnsi="Times New Roman" w:cs="Times New Roman"/>
          <w:sz w:val="24"/>
          <w:szCs w:val="24"/>
        </w:rPr>
        <w:t>ś</w:t>
      </w:r>
      <w:r w:rsidRPr="00E1404D">
        <w:rPr>
          <w:rFonts w:ascii="Times New Roman" w:eastAsia="Arial" w:hAnsi="Times New Roman" w:cs="Times New Roman"/>
          <w:sz w:val="24"/>
          <w:szCs w:val="24"/>
        </w:rPr>
        <w:t>ci Zamawiaj</w:t>
      </w:r>
      <w:r w:rsidRPr="00E1404D">
        <w:rPr>
          <w:rFonts w:ascii="Times New Roman" w:eastAsia="TimesNewRoman" w:hAnsi="Times New Roman" w:cs="Times New Roman"/>
          <w:sz w:val="24"/>
          <w:szCs w:val="24"/>
        </w:rPr>
        <w:t>ą</w:t>
      </w:r>
      <w:r w:rsidRPr="00E1404D">
        <w:rPr>
          <w:rFonts w:ascii="Times New Roman" w:eastAsia="Arial" w:hAnsi="Times New Roman" w:cs="Times New Roman"/>
          <w:sz w:val="24"/>
          <w:szCs w:val="24"/>
        </w:rPr>
        <w:t>cego, której zarzuca si</w:t>
      </w:r>
      <w:r w:rsidRPr="00E1404D">
        <w:rPr>
          <w:rFonts w:ascii="Times New Roman" w:eastAsia="TimesNewRoman" w:hAnsi="Times New Roman" w:cs="Times New Roman"/>
          <w:sz w:val="24"/>
          <w:szCs w:val="24"/>
        </w:rPr>
        <w:t xml:space="preserve">ę </w:t>
      </w:r>
      <w:r w:rsidRPr="00E1404D">
        <w:rPr>
          <w:rFonts w:ascii="Times New Roman" w:eastAsia="Arial" w:hAnsi="Times New Roman" w:cs="Times New Roman"/>
          <w:sz w:val="24"/>
          <w:szCs w:val="24"/>
        </w:rPr>
        <w:t>niezgodno</w:t>
      </w:r>
      <w:r w:rsidRPr="00E1404D">
        <w:rPr>
          <w:rFonts w:ascii="Times New Roman" w:eastAsia="TimesNewRoman" w:hAnsi="Times New Roman" w:cs="Times New Roman"/>
          <w:sz w:val="24"/>
          <w:szCs w:val="24"/>
        </w:rPr>
        <w:t xml:space="preserve">ść </w:t>
      </w:r>
      <w:r w:rsidRPr="00E1404D">
        <w:rPr>
          <w:rFonts w:ascii="Times New Roman" w:eastAsia="Arial" w:hAnsi="Times New Roman" w:cs="Times New Roman"/>
          <w:sz w:val="24"/>
          <w:szCs w:val="24"/>
        </w:rPr>
        <w:t>z przepisami ustawy, zawiera</w:t>
      </w:r>
      <w:r w:rsidRPr="00E1404D">
        <w:rPr>
          <w:rFonts w:ascii="Times New Roman" w:eastAsia="TimesNewRoman" w:hAnsi="Times New Roman" w:cs="Times New Roman"/>
          <w:sz w:val="24"/>
          <w:szCs w:val="24"/>
        </w:rPr>
        <w:t xml:space="preserve">ć </w:t>
      </w:r>
      <w:r w:rsidRPr="00E1404D">
        <w:rPr>
          <w:rFonts w:ascii="Times New Roman" w:eastAsia="Arial" w:hAnsi="Times New Roman" w:cs="Times New Roman"/>
          <w:sz w:val="24"/>
          <w:szCs w:val="24"/>
        </w:rPr>
        <w:t>zwi</w:t>
      </w:r>
      <w:r w:rsidRPr="00E1404D">
        <w:rPr>
          <w:rFonts w:ascii="Times New Roman" w:eastAsia="TimesNewRoman" w:hAnsi="Times New Roman" w:cs="Times New Roman"/>
          <w:sz w:val="24"/>
          <w:szCs w:val="24"/>
        </w:rPr>
        <w:t>ę</w:t>
      </w:r>
      <w:r w:rsidRPr="00E1404D">
        <w:rPr>
          <w:rFonts w:ascii="Times New Roman" w:eastAsia="Arial" w:hAnsi="Times New Roman" w:cs="Times New Roman"/>
          <w:sz w:val="24"/>
          <w:szCs w:val="24"/>
        </w:rPr>
        <w:t>złe przedstawienie zarzutów, okre</w:t>
      </w:r>
      <w:r w:rsidRPr="00E1404D">
        <w:rPr>
          <w:rFonts w:ascii="Times New Roman" w:eastAsia="TimesNewRoman" w:hAnsi="Times New Roman" w:cs="Times New Roman"/>
          <w:sz w:val="24"/>
          <w:szCs w:val="24"/>
        </w:rPr>
        <w:t>ś</w:t>
      </w:r>
      <w:r w:rsidRPr="00E1404D">
        <w:rPr>
          <w:rFonts w:ascii="Times New Roman" w:eastAsia="Arial" w:hAnsi="Times New Roman" w:cs="Times New Roman"/>
          <w:sz w:val="24"/>
          <w:szCs w:val="24"/>
        </w:rPr>
        <w:t>la</w:t>
      </w:r>
      <w:r w:rsidRPr="00E1404D">
        <w:rPr>
          <w:rFonts w:ascii="Times New Roman" w:eastAsia="TimesNewRoman" w:hAnsi="Times New Roman" w:cs="Times New Roman"/>
          <w:sz w:val="24"/>
          <w:szCs w:val="24"/>
        </w:rPr>
        <w:t>ć żą</w:t>
      </w:r>
      <w:r w:rsidRPr="00E1404D">
        <w:rPr>
          <w:rFonts w:ascii="Times New Roman" w:eastAsia="Arial" w:hAnsi="Times New Roman" w:cs="Times New Roman"/>
          <w:sz w:val="24"/>
          <w:szCs w:val="24"/>
        </w:rPr>
        <w:t>danie oraz wskazywa</w:t>
      </w:r>
      <w:r w:rsidRPr="00E1404D">
        <w:rPr>
          <w:rFonts w:ascii="Times New Roman" w:eastAsia="TimesNewRoman" w:hAnsi="Times New Roman" w:cs="Times New Roman"/>
          <w:sz w:val="24"/>
          <w:szCs w:val="24"/>
        </w:rPr>
        <w:t xml:space="preserve">ć </w:t>
      </w:r>
      <w:r w:rsidRPr="00E1404D">
        <w:rPr>
          <w:rFonts w:ascii="Times New Roman" w:eastAsia="Arial" w:hAnsi="Times New Roman" w:cs="Times New Roman"/>
          <w:sz w:val="24"/>
          <w:szCs w:val="24"/>
        </w:rPr>
        <w:t>okoliczno</w:t>
      </w:r>
      <w:r w:rsidRPr="00E1404D">
        <w:rPr>
          <w:rFonts w:ascii="Times New Roman" w:eastAsia="TimesNewRoman" w:hAnsi="Times New Roman" w:cs="Times New Roman"/>
          <w:sz w:val="24"/>
          <w:szCs w:val="24"/>
        </w:rPr>
        <w:t>ś</w:t>
      </w:r>
      <w:r w:rsidRPr="00E1404D">
        <w:rPr>
          <w:rFonts w:ascii="Times New Roman" w:eastAsia="Arial" w:hAnsi="Times New Roman" w:cs="Times New Roman"/>
          <w:sz w:val="24"/>
          <w:szCs w:val="24"/>
        </w:rPr>
        <w:t>ci faktyczne i prawne uzasadniaj</w:t>
      </w:r>
      <w:r w:rsidRPr="00E1404D">
        <w:rPr>
          <w:rFonts w:ascii="Times New Roman" w:eastAsia="TimesNewRoman" w:hAnsi="Times New Roman" w:cs="Times New Roman"/>
          <w:sz w:val="24"/>
          <w:szCs w:val="24"/>
        </w:rPr>
        <w:t>ą</w:t>
      </w:r>
      <w:r w:rsidRPr="00E1404D">
        <w:rPr>
          <w:rFonts w:ascii="Times New Roman" w:eastAsia="Arial" w:hAnsi="Times New Roman" w:cs="Times New Roman"/>
          <w:sz w:val="24"/>
          <w:szCs w:val="24"/>
        </w:rPr>
        <w:t>ce wniesienie odwołania.</w:t>
      </w:r>
    </w:p>
    <w:p w:rsidR="00E1404D" w:rsidRPr="00E1404D" w:rsidRDefault="00E1404D" w:rsidP="00B21AA4">
      <w:pPr>
        <w:pStyle w:val="Akapitzlist"/>
        <w:numPr>
          <w:ilvl w:val="0"/>
          <w:numId w:val="64"/>
        </w:numPr>
        <w:tabs>
          <w:tab w:val="left" w:pos="0"/>
        </w:tabs>
        <w:suppressAutoHyphens/>
        <w:autoSpaceDE w:val="0"/>
        <w:spacing w:after="0" w:line="240" w:lineRule="auto"/>
        <w:ind w:left="284" w:hanging="284"/>
        <w:jc w:val="both"/>
        <w:rPr>
          <w:rFonts w:ascii="Times New Roman" w:eastAsia="Arial" w:hAnsi="Times New Roman" w:cs="Times New Roman"/>
          <w:b/>
          <w:bCs/>
          <w:sz w:val="24"/>
          <w:szCs w:val="24"/>
        </w:rPr>
      </w:pPr>
      <w:r w:rsidRPr="00E1404D">
        <w:rPr>
          <w:rFonts w:ascii="Times New Roman" w:eastAsia="Arial" w:hAnsi="Times New Roman" w:cs="Times New Roman"/>
          <w:sz w:val="24"/>
          <w:szCs w:val="24"/>
        </w:rPr>
        <w:t xml:space="preserve">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E1404D" w:rsidRPr="00E1404D" w:rsidRDefault="00E1404D" w:rsidP="00B21AA4">
      <w:pPr>
        <w:pStyle w:val="Akapitzlist"/>
        <w:numPr>
          <w:ilvl w:val="0"/>
          <w:numId w:val="64"/>
        </w:numPr>
        <w:tabs>
          <w:tab w:val="left" w:pos="0"/>
        </w:tabs>
        <w:suppressAutoHyphens/>
        <w:autoSpaceDE w:val="0"/>
        <w:spacing w:after="0" w:line="240" w:lineRule="auto"/>
        <w:ind w:left="284" w:hanging="284"/>
        <w:jc w:val="both"/>
        <w:rPr>
          <w:rFonts w:ascii="Times New Roman" w:eastAsia="Arial" w:hAnsi="Times New Roman" w:cs="Times New Roman"/>
          <w:b/>
          <w:bCs/>
          <w:sz w:val="24"/>
          <w:szCs w:val="24"/>
        </w:rPr>
      </w:pPr>
      <w:r w:rsidRPr="00E1404D">
        <w:rPr>
          <w:rFonts w:ascii="Times New Roman" w:eastAsia="Arial" w:hAnsi="Times New Roman" w:cs="Times New Roman"/>
          <w:sz w:val="24"/>
          <w:szCs w:val="24"/>
        </w:rPr>
        <w:t>Odwołuj</w:t>
      </w:r>
      <w:r w:rsidRPr="00E1404D">
        <w:rPr>
          <w:rFonts w:ascii="Times New Roman" w:eastAsia="TimesNewRoman" w:hAnsi="Times New Roman" w:cs="Times New Roman"/>
          <w:sz w:val="24"/>
          <w:szCs w:val="24"/>
        </w:rPr>
        <w:t>ą</w:t>
      </w:r>
      <w:r w:rsidRPr="00E1404D">
        <w:rPr>
          <w:rFonts w:ascii="Times New Roman" w:eastAsia="Arial" w:hAnsi="Times New Roman" w:cs="Times New Roman"/>
          <w:sz w:val="24"/>
          <w:szCs w:val="24"/>
        </w:rPr>
        <w:t>cy przesyła kopi</w:t>
      </w:r>
      <w:r w:rsidRPr="00E1404D">
        <w:rPr>
          <w:rFonts w:ascii="Times New Roman" w:eastAsia="TimesNewRoman" w:hAnsi="Times New Roman" w:cs="Times New Roman"/>
          <w:sz w:val="24"/>
          <w:szCs w:val="24"/>
        </w:rPr>
        <w:t xml:space="preserve">ę </w:t>
      </w:r>
      <w:r w:rsidRPr="00E1404D">
        <w:rPr>
          <w:rFonts w:ascii="Times New Roman" w:eastAsia="Arial" w:hAnsi="Times New Roman" w:cs="Times New Roman"/>
          <w:sz w:val="24"/>
          <w:szCs w:val="24"/>
        </w:rPr>
        <w:t>odwołania Zamawiaj</w:t>
      </w:r>
      <w:r w:rsidRPr="00E1404D">
        <w:rPr>
          <w:rFonts w:ascii="Times New Roman" w:eastAsia="TimesNewRoman" w:hAnsi="Times New Roman" w:cs="Times New Roman"/>
          <w:sz w:val="24"/>
          <w:szCs w:val="24"/>
        </w:rPr>
        <w:t>ą</w:t>
      </w:r>
      <w:r w:rsidRPr="00E1404D">
        <w:rPr>
          <w:rFonts w:ascii="Times New Roman" w:eastAsia="Arial" w:hAnsi="Times New Roman" w:cs="Times New Roman"/>
          <w:sz w:val="24"/>
          <w:szCs w:val="24"/>
        </w:rPr>
        <w:t>cemu przed upływem terminu do wniesienia odwołania w taki sposób, aby mógł on zapozna</w:t>
      </w:r>
      <w:r w:rsidRPr="00E1404D">
        <w:rPr>
          <w:rFonts w:ascii="Times New Roman" w:eastAsia="TimesNewRoman" w:hAnsi="Times New Roman" w:cs="Times New Roman"/>
          <w:sz w:val="24"/>
          <w:szCs w:val="24"/>
        </w:rPr>
        <w:t xml:space="preserve">ć </w:t>
      </w:r>
      <w:r w:rsidRPr="00E1404D">
        <w:rPr>
          <w:rFonts w:ascii="Times New Roman" w:eastAsia="Arial" w:hAnsi="Times New Roman" w:cs="Times New Roman"/>
          <w:sz w:val="24"/>
          <w:szCs w:val="24"/>
        </w:rPr>
        <w:t>si</w:t>
      </w:r>
      <w:r w:rsidRPr="00E1404D">
        <w:rPr>
          <w:rFonts w:ascii="Times New Roman" w:eastAsia="TimesNewRoman" w:hAnsi="Times New Roman" w:cs="Times New Roman"/>
          <w:sz w:val="24"/>
          <w:szCs w:val="24"/>
        </w:rPr>
        <w:t xml:space="preserve">ę </w:t>
      </w:r>
      <w:r w:rsidRPr="00E1404D">
        <w:rPr>
          <w:rFonts w:ascii="Times New Roman" w:eastAsia="Arial" w:hAnsi="Times New Roman" w:cs="Times New Roman"/>
          <w:sz w:val="24"/>
          <w:szCs w:val="24"/>
        </w:rPr>
        <w:t>z jego tre</w:t>
      </w:r>
      <w:r w:rsidRPr="00E1404D">
        <w:rPr>
          <w:rFonts w:ascii="Times New Roman" w:eastAsia="TimesNewRoman" w:hAnsi="Times New Roman" w:cs="Times New Roman"/>
          <w:sz w:val="24"/>
          <w:szCs w:val="24"/>
        </w:rPr>
        <w:t>ś</w:t>
      </w:r>
      <w:r w:rsidRPr="00E1404D">
        <w:rPr>
          <w:rFonts w:ascii="Times New Roman" w:eastAsia="Arial" w:hAnsi="Times New Roman" w:cs="Times New Roman"/>
          <w:sz w:val="24"/>
          <w:szCs w:val="24"/>
        </w:rPr>
        <w:t>ci</w:t>
      </w:r>
      <w:r w:rsidRPr="00E1404D">
        <w:rPr>
          <w:rFonts w:ascii="Times New Roman" w:eastAsia="TimesNewRoman" w:hAnsi="Times New Roman" w:cs="Times New Roman"/>
          <w:sz w:val="24"/>
          <w:szCs w:val="24"/>
        </w:rPr>
        <w:t xml:space="preserve">ą </w:t>
      </w:r>
      <w:r w:rsidRPr="00E1404D">
        <w:rPr>
          <w:rFonts w:ascii="Times New Roman" w:eastAsia="Arial" w:hAnsi="Times New Roman" w:cs="Times New Roman"/>
          <w:sz w:val="24"/>
          <w:szCs w:val="24"/>
        </w:rPr>
        <w:t xml:space="preserve">przed upływem tego terminu. </w:t>
      </w:r>
    </w:p>
    <w:p w:rsidR="00967C88" w:rsidRDefault="00967C88" w:rsidP="00A6710B">
      <w:pPr>
        <w:autoSpaceDE w:val="0"/>
        <w:autoSpaceDN w:val="0"/>
        <w:adjustRightInd w:val="0"/>
        <w:spacing w:after="0" w:line="240" w:lineRule="auto"/>
        <w:ind w:left="709" w:hanging="709"/>
        <w:jc w:val="both"/>
        <w:rPr>
          <w:rFonts w:ascii="Times New Roman" w:hAnsi="Times New Roman" w:cs="Times New Roman"/>
          <w:sz w:val="24"/>
          <w:szCs w:val="24"/>
        </w:rPr>
      </w:pPr>
    </w:p>
    <w:p w:rsidR="005A07D9" w:rsidRPr="005A07D9" w:rsidRDefault="005A07D9" w:rsidP="00E7656B">
      <w:pPr>
        <w:pStyle w:val="Styl1"/>
        <w:numPr>
          <w:ilvl w:val="0"/>
          <w:numId w:val="0"/>
        </w:numPr>
        <w:shd w:val="clear" w:color="auto" w:fill="BFBFBF" w:themeFill="background1" w:themeFillShade="BF"/>
        <w:spacing w:line="300" w:lineRule="atLeast"/>
        <w:jc w:val="center"/>
        <w:rPr>
          <w:rFonts w:ascii="Times New Roman" w:hAnsi="Times New Roman"/>
          <w:b/>
          <w:color w:val="auto"/>
          <w:sz w:val="24"/>
          <w:szCs w:val="24"/>
        </w:rPr>
      </w:pPr>
      <w:r w:rsidRPr="005A07D9">
        <w:rPr>
          <w:rFonts w:ascii="Times New Roman" w:hAnsi="Times New Roman"/>
          <w:b/>
          <w:color w:val="auto"/>
          <w:sz w:val="24"/>
          <w:szCs w:val="24"/>
          <w:lang w:val="pl-PL"/>
        </w:rPr>
        <w:t>§ 23 OBOWIĄZEK INFORMACYJNY RODO</w:t>
      </w:r>
    </w:p>
    <w:p w:rsidR="005A07D9" w:rsidRPr="005A07D9" w:rsidRDefault="005A07D9" w:rsidP="00A10EE9">
      <w:pPr>
        <w:spacing w:line="240" w:lineRule="auto"/>
        <w:rPr>
          <w:rFonts w:ascii="Times New Roman" w:hAnsi="Times New Roman" w:cs="Times New Roman"/>
          <w:sz w:val="24"/>
          <w:szCs w:val="24"/>
        </w:rPr>
      </w:pPr>
      <w:r w:rsidRPr="005A07D9">
        <w:rPr>
          <w:rFonts w:ascii="Times New Roman" w:hAnsi="Times New Roman" w:cs="Times New Roman"/>
          <w:sz w:val="24"/>
          <w:szCs w:val="24"/>
        </w:rPr>
        <w:t>W zakresie niniejszego postępowania administratorem danych osobowych obowiązanym do spełnienia obowiązku informacyjnego z art. 13 RODO</w:t>
      </w:r>
      <w:r w:rsidRPr="005A07D9">
        <w:rPr>
          <w:rFonts w:ascii="Times New Roman" w:hAnsi="Times New Roman" w:cs="Times New Roman"/>
          <w:sz w:val="24"/>
          <w:szCs w:val="24"/>
          <w:vertAlign w:val="superscript"/>
        </w:rPr>
        <w:t>1)</w:t>
      </w:r>
      <w:r w:rsidRPr="005A07D9">
        <w:rPr>
          <w:rFonts w:ascii="Times New Roman" w:hAnsi="Times New Roman" w:cs="Times New Roman"/>
          <w:sz w:val="24"/>
          <w:szCs w:val="24"/>
        </w:rPr>
        <w:t xml:space="preserve"> będzie w szczególności:</w:t>
      </w:r>
    </w:p>
    <w:p w:rsidR="005A07D9" w:rsidRPr="005A07D9" w:rsidRDefault="005A07D9" w:rsidP="00A10EE9">
      <w:pPr>
        <w:spacing w:after="0" w:line="240" w:lineRule="auto"/>
        <w:rPr>
          <w:rFonts w:ascii="Times New Roman" w:hAnsi="Times New Roman" w:cs="Times New Roman"/>
          <w:sz w:val="24"/>
          <w:szCs w:val="24"/>
        </w:rPr>
      </w:pPr>
      <w:r w:rsidRPr="005A07D9">
        <w:rPr>
          <w:rFonts w:ascii="Times New Roman" w:hAnsi="Times New Roman" w:cs="Times New Roman"/>
          <w:b/>
          <w:sz w:val="24"/>
          <w:szCs w:val="24"/>
          <w:u w:val="single"/>
        </w:rPr>
        <w:t>Zamawiający</w:t>
      </w:r>
      <w:r w:rsidRPr="005A07D9">
        <w:rPr>
          <w:rFonts w:ascii="Times New Roman" w:hAnsi="Times New Roman" w:cs="Times New Roman"/>
          <w:sz w:val="24"/>
          <w:szCs w:val="24"/>
          <w:u w:val="single"/>
        </w:rPr>
        <w:t xml:space="preserve"> - względem osób fizycznych, od których dane osobowe bezpośrednio pozyskał. Dotyczy to w szczególności:</w:t>
      </w:r>
    </w:p>
    <w:p w:rsidR="005A07D9" w:rsidRPr="00A10EE9" w:rsidRDefault="005A07D9" w:rsidP="00B21AA4">
      <w:pPr>
        <w:pStyle w:val="Akapitzlist"/>
        <w:numPr>
          <w:ilvl w:val="0"/>
          <w:numId w:val="69"/>
        </w:numPr>
        <w:suppressAutoHyphens/>
        <w:spacing w:after="0" w:line="240" w:lineRule="auto"/>
        <w:jc w:val="both"/>
        <w:rPr>
          <w:rFonts w:ascii="Times New Roman" w:hAnsi="Times New Roman" w:cs="Times New Roman"/>
          <w:sz w:val="24"/>
          <w:szCs w:val="24"/>
        </w:rPr>
      </w:pPr>
      <w:r w:rsidRPr="00A10EE9">
        <w:rPr>
          <w:rFonts w:ascii="Times New Roman" w:eastAsia="Times New Roman" w:hAnsi="Times New Roman" w:cs="Times New Roman"/>
          <w:sz w:val="24"/>
          <w:szCs w:val="24"/>
          <w:lang w:eastAsia="pl-PL"/>
        </w:rPr>
        <w:t>wykonawcy będącego osobą fizyczną,</w:t>
      </w:r>
    </w:p>
    <w:p w:rsidR="005A07D9" w:rsidRPr="00A10EE9" w:rsidRDefault="005A07D9" w:rsidP="00B21AA4">
      <w:pPr>
        <w:pStyle w:val="Akapitzlist"/>
        <w:numPr>
          <w:ilvl w:val="0"/>
          <w:numId w:val="69"/>
        </w:numPr>
        <w:suppressAutoHyphens/>
        <w:spacing w:after="0" w:line="240" w:lineRule="auto"/>
        <w:jc w:val="both"/>
        <w:rPr>
          <w:rFonts w:ascii="Times New Roman" w:hAnsi="Times New Roman" w:cs="Times New Roman"/>
          <w:sz w:val="24"/>
          <w:szCs w:val="24"/>
        </w:rPr>
      </w:pPr>
      <w:r w:rsidRPr="00A10EE9">
        <w:rPr>
          <w:rFonts w:ascii="Times New Roman" w:eastAsia="Times New Roman" w:hAnsi="Times New Roman" w:cs="Times New Roman"/>
          <w:sz w:val="24"/>
          <w:szCs w:val="24"/>
          <w:lang w:eastAsia="pl-PL"/>
        </w:rPr>
        <w:t>wykonawcy będącego osobą fizyczną, prowadzącą jednoosobową działalność</w:t>
      </w:r>
      <w:r w:rsidR="00A10EE9" w:rsidRPr="00A10EE9">
        <w:rPr>
          <w:rFonts w:ascii="Times New Roman" w:eastAsia="Times New Roman" w:hAnsi="Times New Roman" w:cs="Times New Roman"/>
          <w:sz w:val="24"/>
          <w:szCs w:val="24"/>
          <w:lang w:eastAsia="pl-PL"/>
        </w:rPr>
        <w:t xml:space="preserve"> </w:t>
      </w:r>
      <w:r w:rsidRPr="00A10EE9">
        <w:rPr>
          <w:rFonts w:ascii="Times New Roman" w:eastAsia="Times New Roman" w:hAnsi="Times New Roman" w:cs="Times New Roman"/>
          <w:sz w:val="24"/>
          <w:szCs w:val="24"/>
          <w:lang w:eastAsia="pl-PL"/>
        </w:rPr>
        <w:t>gospodarczą,</w:t>
      </w:r>
    </w:p>
    <w:p w:rsidR="005A07D9" w:rsidRPr="00A10EE9" w:rsidRDefault="005A07D9" w:rsidP="00B21AA4">
      <w:pPr>
        <w:pStyle w:val="Akapitzlist"/>
        <w:numPr>
          <w:ilvl w:val="0"/>
          <w:numId w:val="69"/>
        </w:numPr>
        <w:suppressAutoHyphens/>
        <w:spacing w:after="0" w:line="240" w:lineRule="auto"/>
        <w:jc w:val="both"/>
        <w:rPr>
          <w:rFonts w:ascii="Times New Roman" w:hAnsi="Times New Roman" w:cs="Times New Roman"/>
          <w:sz w:val="24"/>
          <w:szCs w:val="24"/>
        </w:rPr>
      </w:pPr>
      <w:r w:rsidRPr="00A10EE9">
        <w:rPr>
          <w:rFonts w:ascii="Times New Roman" w:eastAsia="Times New Roman" w:hAnsi="Times New Roman" w:cs="Times New Roman"/>
          <w:sz w:val="24"/>
          <w:szCs w:val="24"/>
          <w:lang w:eastAsia="pl-PL"/>
        </w:rPr>
        <w:t>pełnomocnika wykonawcy będącego osobą fizyczną (np. dane osobowe zamieszczone w pełnomocnictwie),</w:t>
      </w:r>
    </w:p>
    <w:p w:rsidR="005A07D9" w:rsidRPr="00A10EE9" w:rsidRDefault="005A07D9" w:rsidP="00B21AA4">
      <w:pPr>
        <w:pStyle w:val="Akapitzlist"/>
        <w:numPr>
          <w:ilvl w:val="0"/>
          <w:numId w:val="69"/>
        </w:numPr>
        <w:suppressAutoHyphens/>
        <w:spacing w:after="0" w:line="240" w:lineRule="auto"/>
        <w:jc w:val="both"/>
        <w:rPr>
          <w:rFonts w:ascii="Times New Roman" w:hAnsi="Times New Roman" w:cs="Times New Roman"/>
          <w:sz w:val="24"/>
          <w:szCs w:val="24"/>
        </w:rPr>
      </w:pPr>
      <w:r w:rsidRPr="00A10EE9">
        <w:rPr>
          <w:rFonts w:ascii="Times New Roman" w:eastAsia="Times New Roman" w:hAnsi="Times New Roman" w:cs="Times New Roman"/>
          <w:sz w:val="24"/>
          <w:szCs w:val="24"/>
          <w:lang w:eastAsia="pl-PL"/>
        </w:rPr>
        <w:t>członka organu zarządzającego wykonawcy, będącego osobą fizyczną (np. dane osoby zamieszczone w informacji z KRK),</w:t>
      </w:r>
    </w:p>
    <w:p w:rsidR="005A07D9" w:rsidRPr="00A10EE9" w:rsidRDefault="005A07D9" w:rsidP="00B21AA4">
      <w:pPr>
        <w:pStyle w:val="Akapitzlist"/>
        <w:numPr>
          <w:ilvl w:val="0"/>
          <w:numId w:val="69"/>
        </w:numPr>
        <w:suppressAutoHyphens/>
        <w:spacing w:after="0" w:line="240" w:lineRule="auto"/>
        <w:jc w:val="both"/>
        <w:rPr>
          <w:rFonts w:ascii="Times New Roman" w:hAnsi="Times New Roman" w:cs="Times New Roman"/>
          <w:sz w:val="24"/>
          <w:szCs w:val="24"/>
        </w:rPr>
      </w:pPr>
      <w:r w:rsidRPr="00A10EE9">
        <w:rPr>
          <w:rFonts w:ascii="Times New Roman" w:eastAsia="Times New Roman" w:hAnsi="Times New Roman" w:cs="Times New Roman"/>
          <w:sz w:val="24"/>
          <w:szCs w:val="24"/>
          <w:lang w:eastAsia="pl-PL"/>
        </w:rPr>
        <w:lastRenderedPageBreak/>
        <w:t xml:space="preserve">osoby fizycznej skierowanej do przygotowania i przeprowadzenia postępowania </w:t>
      </w:r>
      <w:r w:rsidR="00A10EE9">
        <w:rPr>
          <w:rFonts w:ascii="Times New Roman" w:eastAsia="Times New Roman" w:hAnsi="Times New Roman" w:cs="Times New Roman"/>
          <w:sz w:val="24"/>
          <w:szCs w:val="24"/>
          <w:lang w:eastAsia="pl-PL"/>
        </w:rPr>
        <w:br/>
      </w:r>
      <w:r w:rsidRPr="00A10EE9">
        <w:rPr>
          <w:rFonts w:ascii="Times New Roman" w:eastAsia="Times New Roman" w:hAnsi="Times New Roman" w:cs="Times New Roman"/>
          <w:sz w:val="24"/>
          <w:szCs w:val="24"/>
          <w:lang w:eastAsia="pl-PL"/>
        </w:rPr>
        <w:t>o udzielenie zamówienia publicznego;</w:t>
      </w:r>
    </w:p>
    <w:p w:rsidR="00A10EE9" w:rsidRDefault="00A10EE9" w:rsidP="00A10EE9">
      <w:pPr>
        <w:spacing w:line="240" w:lineRule="auto"/>
        <w:contextualSpacing/>
        <w:rPr>
          <w:rFonts w:ascii="Times New Roman" w:hAnsi="Times New Roman" w:cs="Times New Roman"/>
          <w:b/>
          <w:sz w:val="24"/>
          <w:szCs w:val="24"/>
          <w:u w:val="single"/>
        </w:rPr>
      </w:pPr>
    </w:p>
    <w:p w:rsidR="005A07D9" w:rsidRPr="005A07D9" w:rsidRDefault="005A07D9" w:rsidP="00A10EE9">
      <w:pPr>
        <w:spacing w:line="240" w:lineRule="auto"/>
        <w:contextualSpacing/>
        <w:rPr>
          <w:rFonts w:ascii="Times New Roman" w:hAnsi="Times New Roman" w:cs="Times New Roman"/>
          <w:sz w:val="24"/>
          <w:szCs w:val="24"/>
        </w:rPr>
      </w:pPr>
      <w:r w:rsidRPr="005A07D9">
        <w:rPr>
          <w:rFonts w:ascii="Times New Roman" w:hAnsi="Times New Roman" w:cs="Times New Roman"/>
          <w:b/>
          <w:sz w:val="24"/>
          <w:szCs w:val="24"/>
          <w:u w:val="single"/>
        </w:rPr>
        <w:t>Wykonawca</w:t>
      </w:r>
      <w:r w:rsidRPr="005A07D9">
        <w:rPr>
          <w:rFonts w:ascii="Times New Roman" w:hAnsi="Times New Roman" w:cs="Times New Roman"/>
          <w:sz w:val="24"/>
          <w:szCs w:val="24"/>
          <w:u w:val="single"/>
        </w:rPr>
        <w:t xml:space="preserve"> - względem osób fizycznych, od których dane osobowe bezpośrednio pozyskał. Dotyczy to w szczególności:</w:t>
      </w:r>
    </w:p>
    <w:p w:rsidR="005A07D9" w:rsidRPr="005A07D9" w:rsidRDefault="005A07D9" w:rsidP="00B21AA4">
      <w:pPr>
        <w:numPr>
          <w:ilvl w:val="0"/>
          <w:numId w:val="67"/>
        </w:numPr>
        <w:suppressAutoHyphens/>
        <w:spacing w:after="0" w:line="240" w:lineRule="auto"/>
        <w:ind w:left="284" w:firstLine="0"/>
        <w:contextualSpacing/>
        <w:jc w:val="both"/>
        <w:rPr>
          <w:rFonts w:ascii="Times New Roman" w:hAnsi="Times New Roman" w:cs="Times New Roman"/>
          <w:sz w:val="24"/>
          <w:szCs w:val="24"/>
        </w:rPr>
      </w:pPr>
      <w:r w:rsidRPr="005A07D9">
        <w:rPr>
          <w:rFonts w:ascii="Times New Roman" w:eastAsia="Times New Roman" w:hAnsi="Times New Roman" w:cs="Times New Roman"/>
          <w:sz w:val="24"/>
          <w:szCs w:val="24"/>
          <w:lang w:eastAsia="pl-PL"/>
        </w:rPr>
        <w:t xml:space="preserve">osoby fizycznej skierowanej do realizacji zamówienia, </w:t>
      </w:r>
    </w:p>
    <w:p w:rsidR="005A07D9" w:rsidRPr="005A07D9" w:rsidRDefault="005A07D9" w:rsidP="00B21AA4">
      <w:pPr>
        <w:numPr>
          <w:ilvl w:val="0"/>
          <w:numId w:val="67"/>
        </w:numPr>
        <w:suppressAutoHyphens/>
        <w:spacing w:after="0" w:line="240" w:lineRule="auto"/>
        <w:ind w:left="284" w:firstLine="0"/>
        <w:contextualSpacing/>
        <w:jc w:val="both"/>
        <w:rPr>
          <w:rFonts w:ascii="Times New Roman" w:hAnsi="Times New Roman" w:cs="Times New Roman"/>
          <w:sz w:val="24"/>
          <w:szCs w:val="24"/>
        </w:rPr>
      </w:pPr>
      <w:r w:rsidRPr="005A07D9">
        <w:rPr>
          <w:rFonts w:ascii="Times New Roman" w:eastAsia="Times New Roman" w:hAnsi="Times New Roman" w:cs="Times New Roman"/>
          <w:sz w:val="24"/>
          <w:szCs w:val="24"/>
          <w:lang w:eastAsia="pl-PL"/>
        </w:rPr>
        <w:t>podwykonawcy/podmiotu trzeciego będącego osobą fizyczną,</w:t>
      </w:r>
    </w:p>
    <w:p w:rsidR="005A07D9" w:rsidRPr="005A07D9" w:rsidRDefault="005A07D9" w:rsidP="00B21AA4">
      <w:pPr>
        <w:numPr>
          <w:ilvl w:val="0"/>
          <w:numId w:val="67"/>
        </w:numPr>
        <w:suppressAutoHyphens/>
        <w:spacing w:after="0" w:line="240" w:lineRule="auto"/>
        <w:ind w:left="709" w:hanging="425"/>
        <w:contextualSpacing/>
        <w:jc w:val="both"/>
        <w:rPr>
          <w:rFonts w:ascii="Times New Roman" w:hAnsi="Times New Roman" w:cs="Times New Roman"/>
          <w:sz w:val="24"/>
          <w:szCs w:val="24"/>
        </w:rPr>
      </w:pPr>
      <w:r w:rsidRPr="005A07D9">
        <w:rPr>
          <w:rFonts w:ascii="Times New Roman" w:eastAsia="Times New Roman" w:hAnsi="Times New Roman" w:cs="Times New Roman"/>
          <w:sz w:val="24"/>
          <w:szCs w:val="24"/>
          <w:lang w:eastAsia="pl-PL"/>
        </w:rPr>
        <w:t>podwykonawcy/podmiotu trzeciego będącego osobą fizyczną, prowadzącą jednoosobową działalność gospodarczą,</w:t>
      </w:r>
    </w:p>
    <w:p w:rsidR="005A07D9" w:rsidRPr="005A07D9" w:rsidRDefault="005A07D9" w:rsidP="00B21AA4">
      <w:pPr>
        <w:numPr>
          <w:ilvl w:val="0"/>
          <w:numId w:val="67"/>
        </w:numPr>
        <w:suppressAutoHyphens/>
        <w:spacing w:after="0" w:line="240" w:lineRule="auto"/>
        <w:ind w:left="709" w:hanging="425"/>
        <w:contextualSpacing/>
        <w:jc w:val="both"/>
        <w:rPr>
          <w:rFonts w:ascii="Times New Roman" w:hAnsi="Times New Roman" w:cs="Times New Roman"/>
          <w:sz w:val="24"/>
          <w:szCs w:val="24"/>
        </w:rPr>
      </w:pPr>
      <w:r w:rsidRPr="005A07D9">
        <w:rPr>
          <w:rFonts w:ascii="Times New Roman" w:eastAsia="Times New Roman" w:hAnsi="Times New Roman" w:cs="Times New Roman"/>
          <w:sz w:val="24"/>
          <w:szCs w:val="24"/>
          <w:lang w:eastAsia="pl-PL"/>
        </w:rPr>
        <w:t>pełnomocnika podwykonawcy/podmiotu trzeciego będącego osobą fizyczną (np. dane osobowe zamieszczone w pełnomocnictwie),</w:t>
      </w:r>
    </w:p>
    <w:p w:rsidR="00A10EE9" w:rsidRDefault="005A07D9" w:rsidP="00B21AA4">
      <w:pPr>
        <w:numPr>
          <w:ilvl w:val="0"/>
          <w:numId w:val="67"/>
        </w:numPr>
        <w:suppressAutoHyphens/>
        <w:spacing w:after="0" w:line="240" w:lineRule="auto"/>
        <w:ind w:left="709" w:hanging="425"/>
        <w:contextualSpacing/>
        <w:jc w:val="both"/>
        <w:rPr>
          <w:rFonts w:ascii="Times New Roman" w:hAnsi="Times New Roman" w:cs="Times New Roman"/>
          <w:sz w:val="24"/>
          <w:szCs w:val="24"/>
        </w:rPr>
      </w:pPr>
      <w:r w:rsidRPr="005A07D9">
        <w:rPr>
          <w:rFonts w:ascii="Times New Roman" w:eastAsia="Times New Roman" w:hAnsi="Times New Roman" w:cs="Times New Roman"/>
          <w:sz w:val="24"/>
          <w:szCs w:val="24"/>
          <w:lang w:eastAsia="pl-PL"/>
        </w:rPr>
        <w:t>członka organu zarządzającego podwykonawcy/podmiotu trzeciego, będącego osobą fizyczną (np. dane osobowe zamieszczone w informacji z KRK);</w:t>
      </w:r>
    </w:p>
    <w:p w:rsidR="00A10EE9" w:rsidRPr="00A10EE9" w:rsidRDefault="00A10EE9" w:rsidP="00A10EE9">
      <w:pPr>
        <w:suppressAutoHyphens/>
        <w:spacing w:after="0" w:line="240" w:lineRule="auto"/>
        <w:ind w:left="709"/>
        <w:contextualSpacing/>
        <w:jc w:val="both"/>
        <w:rPr>
          <w:rFonts w:ascii="Times New Roman" w:hAnsi="Times New Roman" w:cs="Times New Roman"/>
          <w:sz w:val="24"/>
          <w:szCs w:val="24"/>
        </w:rPr>
      </w:pPr>
    </w:p>
    <w:p w:rsidR="005A07D9" w:rsidRPr="005A07D9" w:rsidRDefault="005A07D9" w:rsidP="00A10EE9">
      <w:pPr>
        <w:spacing w:line="240" w:lineRule="auto"/>
        <w:jc w:val="both"/>
        <w:rPr>
          <w:rFonts w:ascii="Times New Roman" w:hAnsi="Times New Roman" w:cs="Times New Roman"/>
          <w:sz w:val="24"/>
          <w:szCs w:val="24"/>
        </w:rPr>
      </w:pPr>
      <w:r w:rsidRPr="005A07D9">
        <w:rPr>
          <w:rFonts w:ascii="Times New Roman" w:hAnsi="Times New Roman" w:cs="Times New Roman"/>
          <w:b/>
          <w:sz w:val="24"/>
          <w:szCs w:val="24"/>
          <w:u w:val="single"/>
        </w:rPr>
        <w:t>Podwykonawca/podmiot trzeci</w:t>
      </w:r>
      <w:r w:rsidRPr="005A07D9">
        <w:rPr>
          <w:rFonts w:ascii="Times New Roman" w:hAnsi="Times New Roman" w:cs="Times New Roman"/>
          <w:sz w:val="24"/>
          <w:szCs w:val="24"/>
          <w:u w:val="single"/>
        </w:rPr>
        <w:t xml:space="preserve"> - względem osób fizycznych, od których dane osobowe bezpośrednio pozyskał.  </w:t>
      </w:r>
    </w:p>
    <w:p w:rsidR="005A07D9" w:rsidRPr="00A10EE9" w:rsidRDefault="005A07D9" w:rsidP="00A10EE9">
      <w:pPr>
        <w:spacing w:line="240" w:lineRule="auto"/>
        <w:rPr>
          <w:rFonts w:ascii="Times New Roman" w:hAnsi="Times New Roman" w:cs="Times New Roman"/>
          <w:sz w:val="24"/>
          <w:szCs w:val="24"/>
        </w:rPr>
      </w:pPr>
      <w:r w:rsidRPr="005A07D9">
        <w:rPr>
          <w:rFonts w:ascii="Times New Roman" w:hAnsi="Times New Roman" w:cs="Times New Roman"/>
          <w:sz w:val="24"/>
          <w:szCs w:val="24"/>
          <w:u w:val="single"/>
        </w:rPr>
        <w:t>Dotyczy to w szczególności osoby fizycznej skierowanej do realizacji zamówienia.</w:t>
      </w:r>
    </w:p>
    <w:p w:rsidR="005A07D9" w:rsidRPr="005A07D9" w:rsidRDefault="005A07D9" w:rsidP="00E24837">
      <w:pPr>
        <w:spacing w:after="0" w:line="240" w:lineRule="auto"/>
        <w:jc w:val="both"/>
        <w:rPr>
          <w:rFonts w:ascii="Times New Roman" w:hAnsi="Times New Roman" w:cs="Times New Roman"/>
          <w:sz w:val="24"/>
          <w:szCs w:val="24"/>
        </w:rPr>
      </w:pPr>
      <w:r w:rsidRPr="005A07D9">
        <w:rPr>
          <w:rFonts w:ascii="Times New Roman" w:hAnsi="Times New Roman" w:cs="Times New Roman"/>
          <w:color w:val="000000"/>
          <w:sz w:val="24"/>
          <w:szCs w:val="24"/>
          <w:lang w:eastAsia="pl-PL"/>
        </w:rPr>
        <w:t>Zgodnie z art.</w:t>
      </w:r>
      <w:r w:rsidR="00A02239">
        <w:rPr>
          <w:rFonts w:ascii="Times New Roman" w:hAnsi="Times New Roman" w:cs="Times New Roman"/>
          <w:color w:val="000000"/>
          <w:sz w:val="24"/>
          <w:szCs w:val="24"/>
          <w:lang w:eastAsia="pl-PL"/>
        </w:rPr>
        <w:t xml:space="preserve"> </w:t>
      </w:r>
      <w:r w:rsidRPr="005A07D9">
        <w:rPr>
          <w:rFonts w:ascii="Times New Roman" w:hAnsi="Times New Roman" w:cs="Times New Roman"/>
          <w:color w:val="000000"/>
          <w:sz w:val="24"/>
          <w:szCs w:val="24"/>
          <w:lang w:eastAsia="pl-PL"/>
        </w:rPr>
        <w:t xml:space="preserve">13 ust.1 i 2 </w:t>
      </w:r>
      <w:r w:rsidRPr="005A07D9">
        <w:rPr>
          <w:rFonts w:ascii="Times New Roman" w:hAnsi="Times New Roman" w:cs="Times New Roman"/>
          <w:color w:val="000000"/>
          <w:sz w:val="24"/>
          <w:szCs w:val="24"/>
        </w:rPr>
        <w:t xml:space="preserve">rozporządzenia Parlamentu Europejskiego i Rady (UE) 2016/679 </w:t>
      </w:r>
      <w:r w:rsidR="00A10EE9">
        <w:rPr>
          <w:rFonts w:ascii="Times New Roman" w:hAnsi="Times New Roman" w:cs="Times New Roman"/>
          <w:color w:val="000000"/>
          <w:sz w:val="24"/>
          <w:szCs w:val="24"/>
        </w:rPr>
        <w:t xml:space="preserve">                </w:t>
      </w:r>
      <w:r w:rsidRPr="005A07D9">
        <w:rPr>
          <w:rFonts w:ascii="Times New Roman" w:hAnsi="Times New Roman" w:cs="Times New Roman"/>
          <w:color w:val="000000"/>
          <w:sz w:val="24"/>
          <w:szCs w:val="24"/>
        </w:rPr>
        <w:t xml:space="preserve">z dnia 27 kwietnia 2016r. w sprawie ochrony osób fizycznych w związku z przetwarzaniem danych osobowych i w sprawie swobodnego przepływu takich danych oraz uchylenia dyrektywy 95/46/WE (ogólne rozporządzenie o ochronie danych) (Dz. Urz. UE L 119 </w:t>
      </w:r>
      <w:r w:rsidR="00A10EE9">
        <w:rPr>
          <w:rFonts w:ascii="Times New Roman" w:hAnsi="Times New Roman" w:cs="Times New Roman"/>
          <w:color w:val="000000"/>
          <w:sz w:val="24"/>
          <w:szCs w:val="24"/>
        </w:rPr>
        <w:t xml:space="preserve">                        </w:t>
      </w:r>
      <w:r w:rsidRPr="005A07D9">
        <w:rPr>
          <w:rFonts w:ascii="Times New Roman" w:hAnsi="Times New Roman" w:cs="Times New Roman"/>
          <w:color w:val="000000"/>
          <w:sz w:val="24"/>
          <w:szCs w:val="24"/>
        </w:rPr>
        <w:t>z 04.05.2016</w:t>
      </w:r>
      <w:r w:rsidR="00A02239">
        <w:rPr>
          <w:rFonts w:ascii="Times New Roman" w:hAnsi="Times New Roman" w:cs="Times New Roman"/>
          <w:color w:val="000000"/>
          <w:sz w:val="24"/>
          <w:szCs w:val="24"/>
        </w:rPr>
        <w:t xml:space="preserve"> r.</w:t>
      </w:r>
      <w:r w:rsidRPr="005A07D9">
        <w:rPr>
          <w:rFonts w:ascii="Times New Roman" w:hAnsi="Times New Roman" w:cs="Times New Roman"/>
          <w:color w:val="000000"/>
          <w:sz w:val="24"/>
          <w:szCs w:val="24"/>
        </w:rPr>
        <w:t xml:space="preserve">, str. 1), </w:t>
      </w:r>
      <w:r w:rsidRPr="005A07D9">
        <w:rPr>
          <w:rFonts w:ascii="Times New Roman" w:hAnsi="Times New Roman" w:cs="Times New Roman"/>
          <w:color w:val="000000"/>
          <w:sz w:val="24"/>
          <w:szCs w:val="24"/>
          <w:lang w:eastAsia="pl-PL"/>
        </w:rPr>
        <w:t xml:space="preserve">dalej „RODO”, informuję, że: </w:t>
      </w:r>
    </w:p>
    <w:p w:rsidR="005A07D9" w:rsidRPr="00A10EE9" w:rsidRDefault="005A07D9" w:rsidP="00B21AA4">
      <w:pPr>
        <w:numPr>
          <w:ilvl w:val="0"/>
          <w:numId w:val="68"/>
        </w:numPr>
        <w:suppressAutoHyphens/>
        <w:spacing w:after="0" w:line="240" w:lineRule="auto"/>
        <w:ind w:left="567" w:hanging="283"/>
        <w:contextualSpacing/>
        <w:jc w:val="both"/>
        <w:rPr>
          <w:rFonts w:ascii="Times New Roman" w:hAnsi="Times New Roman" w:cs="Times New Roman"/>
          <w:sz w:val="24"/>
          <w:szCs w:val="24"/>
        </w:rPr>
      </w:pPr>
      <w:r w:rsidRPr="005A07D9">
        <w:rPr>
          <w:rFonts w:ascii="Times New Roman" w:eastAsia="Times New Roman" w:hAnsi="Times New Roman" w:cs="Times New Roman"/>
          <w:color w:val="000000"/>
          <w:sz w:val="24"/>
          <w:szCs w:val="24"/>
          <w:lang w:eastAsia="pl-PL"/>
        </w:rPr>
        <w:t>administratorem Pani/Pana danych osobowych jest: Urząd Miejski w Sławnie,</w:t>
      </w:r>
    </w:p>
    <w:p w:rsidR="005A07D9" w:rsidRPr="00A10EE9" w:rsidRDefault="005A07D9" w:rsidP="00B21AA4">
      <w:pPr>
        <w:numPr>
          <w:ilvl w:val="0"/>
          <w:numId w:val="68"/>
        </w:numPr>
        <w:suppressAutoHyphens/>
        <w:spacing w:after="0" w:line="240" w:lineRule="auto"/>
        <w:ind w:left="567" w:hanging="283"/>
        <w:contextualSpacing/>
        <w:jc w:val="both"/>
        <w:rPr>
          <w:rFonts w:ascii="Times New Roman" w:hAnsi="Times New Roman" w:cs="Times New Roman"/>
          <w:sz w:val="24"/>
          <w:szCs w:val="24"/>
        </w:rPr>
      </w:pPr>
      <w:r w:rsidRPr="00A10EE9">
        <w:rPr>
          <w:rFonts w:ascii="Times New Roman" w:eastAsia="Times New Roman" w:hAnsi="Times New Roman" w:cs="Times New Roman"/>
          <w:bCs/>
          <w:color w:val="000000"/>
          <w:sz w:val="24"/>
          <w:szCs w:val="24"/>
          <w:lang w:eastAsia="pl-PL"/>
        </w:rPr>
        <w:t>jeśli ma Pani/Pan pytania dotyczące sposobu i zakresu przetwarzania Pani/Pana danych osobowych,</w:t>
      </w:r>
      <w:r w:rsidR="00A10EE9">
        <w:rPr>
          <w:rFonts w:ascii="Times New Roman" w:eastAsia="Times New Roman" w:hAnsi="Times New Roman" w:cs="Times New Roman"/>
          <w:bCs/>
          <w:color w:val="000000"/>
          <w:sz w:val="24"/>
          <w:szCs w:val="24"/>
          <w:lang w:eastAsia="pl-PL"/>
        </w:rPr>
        <w:t xml:space="preserve"> </w:t>
      </w:r>
      <w:r w:rsidRPr="00A10EE9">
        <w:rPr>
          <w:rFonts w:ascii="Times New Roman" w:eastAsia="Times New Roman" w:hAnsi="Times New Roman" w:cs="Times New Roman"/>
          <w:bCs/>
          <w:color w:val="000000"/>
          <w:sz w:val="24"/>
          <w:szCs w:val="24"/>
          <w:lang w:eastAsia="pl-PL"/>
        </w:rPr>
        <w:t xml:space="preserve">a także przysługujących Pani/Panu praw, może się Pani/Pan skontaktować </w:t>
      </w:r>
      <w:r w:rsidR="00A10EE9">
        <w:rPr>
          <w:rFonts w:ascii="Times New Roman" w:eastAsia="Times New Roman" w:hAnsi="Times New Roman" w:cs="Times New Roman"/>
          <w:bCs/>
          <w:color w:val="000000"/>
          <w:sz w:val="24"/>
          <w:szCs w:val="24"/>
          <w:lang w:eastAsia="pl-PL"/>
        </w:rPr>
        <w:t xml:space="preserve">                </w:t>
      </w:r>
      <w:r w:rsidRPr="00A10EE9">
        <w:rPr>
          <w:rFonts w:ascii="Times New Roman" w:eastAsia="Times New Roman" w:hAnsi="Times New Roman" w:cs="Times New Roman"/>
          <w:bCs/>
          <w:color w:val="000000"/>
          <w:sz w:val="24"/>
          <w:szCs w:val="24"/>
          <w:lang w:eastAsia="pl-PL"/>
        </w:rPr>
        <w:t>z Inspektorem Ochrony Danych Osobowych tel. +48 59 810 00 66*</w:t>
      </w:r>
      <w:r w:rsidR="00A02239">
        <w:rPr>
          <w:rFonts w:ascii="Times New Roman" w:eastAsia="Times New Roman" w:hAnsi="Times New Roman" w:cs="Times New Roman"/>
          <w:bCs/>
          <w:color w:val="000000"/>
          <w:sz w:val="24"/>
          <w:szCs w:val="24"/>
          <w:lang w:eastAsia="pl-PL"/>
        </w:rPr>
        <w:t>,</w:t>
      </w:r>
    </w:p>
    <w:p w:rsidR="005A07D9" w:rsidRPr="00A10EE9" w:rsidRDefault="005A07D9" w:rsidP="00B21AA4">
      <w:pPr>
        <w:numPr>
          <w:ilvl w:val="0"/>
          <w:numId w:val="68"/>
        </w:numPr>
        <w:suppressAutoHyphens/>
        <w:spacing w:after="0" w:line="240" w:lineRule="auto"/>
        <w:ind w:left="567" w:hanging="283"/>
        <w:contextualSpacing/>
        <w:jc w:val="both"/>
        <w:rPr>
          <w:rFonts w:ascii="Times New Roman" w:hAnsi="Times New Roman" w:cs="Times New Roman"/>
          <w:sz w:val="24"/>
          <w:szCs w:val="24"/>
        </w:rPr>
      </w:pPr>
      <w:r w:rsidRPr="00A10EE9">
        <w:rPr>
          <w:rFonts w:ascii="Times New Roman" w:eastAsia="Times New Roman" w:hAnsi="Times New Roman" w:cs="Times New Roman"/>
          <w:color w:val="000000"/>
          <w:sz w:val="24"/>
          <w:szCs w:val="24"/>
          <w:lang w:eastAsia="pl-PL"/>
        </w:rPr>
        <w:t>Pani/Pana dane osobowe przetwarzane będą na podstawie art.6 ust.1 lit. c</w:t>
      </w:r>
      <w:r w:rsidRPr="00A10EE9">
        <w:rPr>
          <w:rFonts w:ascii="Times New Roman" w:eastAsia="Times New Roman" w:hAnsi="Times New Roman" w:cs="Times New Roman"/>
          <w:i/>
          <w:color w:val="000000"/>
          <w:sz w:val="24"/>
          <w:szCs w:val="24"/>
          <w:lang w:eastAsia="pl-PL"/>
        </w:rPr>
        <w:t xml:space="preserve"> </w:t>
      </w:r>
      <w:r w:rsidRPr="00A10EE9">
        <w:rPr>
          <w:rFonts w:ascii="Times New Roman" w:eastAsia="Times New Roman" w:hAnsi="Times New Roman" w:cs="Times New Roman"/>
          <w:color w:val="000000"/>
          <w:sz w:val="24"/>
          <w:szCs w:val="24"/>
          <w:lang w:eastAsia="pl-PL"/>
        </w:rPr>
        <w:t xml:space="preserve">RODO w celu związanym z postępowaniem o udzielenie zamówienia publicznego </w:t>
      </w:r>
      <w:r w:rsidRPr="00A10EE9">
        <w:rPr>
          <w:rFonts w:ascii="Times New Roman" w:eastAsia="Times New Roman" w:hAnsi="Times New Roman" w:cs="Times New Roman"/>
          <w:b/>
          <w:color w:val="000000"/>
          <w:sz w:val="24"/>
          <w:szCs w:val="24"/>
          <w:lang w:eastAsia="pl-PL"/>
        </w:rPr>
        <w:t xml:space="preserve">pn. </w:t>
      </w:r>
      <w:r w:rsidR="00A10EE9">
        <w:rPr>
          <w:rFonts w:ascii="Times New Roman" w:eastAsia="Times New Roman" w:hAnsi="Times New Roman" w:cs="Times New Roman"/>
          <w:b/>
          <w:color w:val="000000"/>
          <w:sz w:val="24"/>
          <w:szCs w:val="24"/>
          <w:lang w:eastAsia="pl-PL"/>
        </w:rPr>
        <w:t>„</w:t>
      </w:r>
      <w:r w:rsidR="00A10EE9" w:rsidRPr="00A10EE9">
        <w:rPr>
          <w:rFonts w:ascii="Times New Roman" w:hAnsi="Times New Roman" w:cs="Times New Roman"/>
          <w:b/>
          <w:sz w:val="24"/>
          <w:szCs w:val="24"/>
        </w:rPr>
        <w:t>Odbieranie odpadów komunalnych od właścicieli nieruchomości na terenie miasta Sławno</w:t>
      </w:r>
      <w:r w:rsidR="00A10EE9">
        <w:rPr>
          <w:rFonts w:ascii="Times New Roman" w:hAnsi="Times New Roman" w:cs="Times New Roman"/>
          <w:b/>
          <w:sz w:val="24"/>
          <w:szCs w:val="24"/>
        </w:rPr>
        <w:t>”</w:t>
      </w:r>
      <w:r w:rsidRPr="00A10EE9">
        <w:rPr>
          <w:rFonts w:ascii="Times New Roman" w:eastAsia="Times New Roman" w:hAnsi="Times New Roman" w:cs="Times New Roman"/>
          <w:b/>
          <w:color w:val="000000"/>
          <w:sz w:val="24"/>
          <w:szCs w:val="24"/>
          <w:lang w:eastAsia="pl-PL"/>
        </w:rPr>
        <w:t xml:space="preserve">, </w:t>
      </w:r>
      <w:r w:rsidRPr="00A10EE9">
        <w:rPr>
          <w:rFonts w:ascii="Times New Roman" w:eastAsia="Times New Roman" w:hAnsi="Times New Roman" w:cs="Times New Roman"/>
          <w:b/>
          <w:sz w:val="24"/>
          <w:szCs w:val="24"/>
          <w:lang w:eastAsia="pl-PL"/>
        </w:rPr>
        <w:t>prowadzonym w trybie przetargu nieograniczonego</w:t>
      </w:r>
      <w:r w:rsidRPr="00A10EE9">
        <w:rPr>
          <w:rFonts w:ascii="Times New Roman" w:eastAsia="Times New Roman" w:hAnsi="Times New Roman" w:cs="Times New Roman"/>
          <w:sz w:val="24"/>
          <w:szCs w:val="24"/>
          <w:lang w:eastAsia="pl-PL"/>
        </w:rPr>
        <w:t>,</w:t>
      </w:r>
    </w:p>
    <w:p w:rsidR="00A10EE9" w:rsidRPr="00A10EE9" w:rsidRDefault="005A07D9" w:rsidP="00B21AA4">
      <w:pPr>
        <w:numPr>
          <w:ilvl w:val="0"/>
          <w:numId w:val="68"/>
        </w:numPr>
        <w:suppressAutoHyphens/>
        <w:spacing w:after="0" w:line="240" w:lineRule="auto"/>
        <w:ind w:left="567" w:hanging="283"/>
        <w:contextualSpacing/>
        <w:jc w:val="both"/>
        <w:rPr>
          <w:rFonts w:ascii="Times New Roman" w:hAnsi="Times New Roman" w:cs="Times New Roman"/>
          <w:sz w:val="24"/>
          <w:szCs w:val="24"/>
        </w:rPr>
      </w:pPr>
      <w:r w:rsidRPr="00A10EE9">
        <w:rPr>
          <w:rFonts w:ascii="Times New Roman" w:eastAsia="Times New Roman" w:hAnsi="Times New Roman" w:cs="Times New Roman"/>
          <w:sz w:val="24"/>
          <w:szCs w:val="24"/>
          <w:lang w:eastAsia="pl-PL"/>
        </w:rPr>
        <w:t>odbiorcami Pani/Pana danych osobowych będą osoby lub podmioty, którym udostępniona zostanie dokumentacja postępowania w oparciu o art.</w:t>
      </w:r>
      <w:r w:rsidR="00A10EE9">
        <w:rPr>
          <w:rFonts w:ascii="Times New Roman" w:eastAsia="Times New Roman" w:hAnsi="Times New Roman" w:cs="Times New Roman"/>
          <w:sz w:val="24"/>
          <w:szCs w:val="24"/>
          <w:lang w:eastAsia="pl-PL"/>
        </w:rPr>
        <w:t xml:space="preserve"> </w:t>
      </w:r>
      <w:r w:rsidRPr="00A10EE9">
        <w:rPr>
          <w:rFonts w:ascii="Times New Roman" w:eastAsia="Times New Roman" w:hAnsi="Times New Roman" w:cs="Times New Roman"/>
          <w:sz w:val="24"/>
          <w:szCs w:val="24"/>
          <w:lang w:eastAsia="pl-PL"/>
        </w:rPr>
        <w:t>8 oraz art.</w:t>
      </w:r>
      <w:r w:rsidR="00A10EE9">
        <w:rPr>
          <w:rFonts w:ascii="Times New Roman" w:eastAsia="Times New Roman" w:hAnsi="Times New Roman" w:cs="Times New Roman"/>
          <w:sz w:val="24"/>
          <w:szCs w:val="24"/>
          <w:lang w:eastAsia="pl-PL"/>
        </w:rPr>
        <w:t xml:space="preserve"> </w:t>
      </w:r>
      <w:r w:rsidRPr="00A10EE9">
        <w:rPr>
          <w:rFonts w:ascii="Times New Roman" w:eastAsia="Times New Roman" w:hAnsi="Times New Roman" w:cs="Times New Roman"/>
          <w:sz w:val="24"/>
          <w:szCs w:val="24"/>
          <w:lang w:eastAsia="pl-PL"/>
        </w:rPr>
        <w:t>96 ust.</w:t>
      </w:r>
      <w:r w:rsidR="00A10EE9">
        <w:rPr>
          <w:rFonts w:ascii="Times New Roman" w:eastAsia="Times New Roman" w:hAnsi="Times New Roman" w:cs="Times New Roman"/>
          <w:sz w:val="24"/>
          <w:szCs w:val="24"/>
          <w:lang w:eastAsia="pl-PL"/>
        </w:rPr>
        <w:t xml:space="preserve"> </w:t>
      </w:r>
      <w:r w:rsidRPr="00A10EE9">
        <w:rPr>
          <w:rFonts w:ascii="Times New Roman" w:eastAsia="Times New Roman" w:hAnsi="Times New Roman" w:cs="Times New Roman"/>
          <w:sz w:val="24"/>
          <w:szCs w:val="24"/>
          <w:lang w:eastAsia="pl-PL"/>
        </w:rPr>
        <w:t xml:space="preserve">3 ustawy z dnia 29 stycznia 2004 r. – Prawo zamówień publicznych (Dz. U. z 2017 r. poz. 1579 i 2018), dalej „ustawa </w:t>
      </w:r>
      <w:proofErr w:type="spellStart"/>
      <w:r w:rsidRPr="00A10EE9">
        <w:rPr>
          <w:rFonts w:ascii="Times New Roman" w:eastAsia="Times New Roman" w:hAnsi="Times New Roman" w:cs="Times New Roman"/>
          <w:sz w:val="24"/>
          <w:szCs w:val="24"/>
          <w:lang w:eastAsia="pl-PL"/>
        </w:rPr>
        <w:t>Pzp</w:t>
      </w:r>
      <w:proofErr w:type="spellEnd"/>
      <w:r w:rsidRPr="00A10EE9">
        <w:rPr>
          <w:rFonts w:ascii="Times New Roman" w:eastAsia="Times New Roman" w:hAnsi="Times New Roman" w:cs="Times New Roman"/>
          <w:sz w:val="24"/>
          <w:szCs w:val="24"/>
          <w:lang w:eastAsia="pl-PL"/>
        </w:rPr>
        <w:t>”,</w:t>
      </w:r>
    </w:p>
    <w:p w:rsidR="005A07D9" w:rsidRPr="00A02239" w:rsidRDefault="005A07D9" w:rsidP="00B21AA4">
      <w:pPr>
        <w:numPr>
          <w:ilvl w:val="0"/>
          <w:numId w:val="68"/>
        </w:numPr>
        <w:suppressAutoHyphens/>
        <w:spacing w:after="0" w:line="240" w:lineRule="auto"/>
        <w:ind w:left="567" w:hanging="283"/>
        <w:contextualSpacing/>
        <w:jc w:val="both"/>
        <w:rPr>
          <w:rFonts w:ascii="Times New Roman" w:hAnsi="Times New Roman" w:cs="Times New Roman"/>
          <w:sz w:val="24"/>
          <w:szCs w:val="24"/>
        </w:rPr>
      </w:pPr>
      <w:r w:rsidRPr="00A10EE9">
        <w:rPr>
          <w:rFonts w:ascii="Times New Roman" w:eastAsia="Times New Roman" w:hAnsi="Times New Roman" w:cs="Times New Roman"/>
          <w:sz w:val="24"/>
          <w:szCs w:val="24"/>
          <w:lang w:eastAsia="pl-PL"/>
        </w:rPr>
        <w:t xml:space="preserve"> Pani/Pana dane osobowe będą przechowywane, zgodnie z art.97 ust.1 ustawy </w:t>
      </w:r>
      <w:proofErr w:type="spellStart"/>
      <w:r w:rsidRPr="00A10EE9">
        <w:rPr>
          <w:rFonts w:ascii="Times New Roman" w:eastAsia="Times New Roman" w:hAnsi="Times New Roman" w:cs="Times New Roman"/>
          <w:sz w:val="24"/>
          <w:szCs w:val="24"/>
          <w:lang w:eastAsia="pl-PL"/>
        </w:rPr>
        <w:t>Pzp</w:t>
      </w:r>
      <w:proofErr w:type="spellEnd"/>
      <w:r w:rsidRPr="00A10EE9">
        <w:rPr>
          <w:rFonts w:ascii="Times New Roman" w:eastAsia="Times New Roman" w:hAnsi="Times New Roman" w:cs="Times New Roman"/>
          <w:sz w:val="24"/>
          <w:szCs w:val="24"/>
          <w:lang w:eastAsia="pl-PL"/>
        </w:rPr>
        <w:t>, przez okres 4 lat od dnia zakończenia postępowania o udzielenie zamówienia,</w:t>
      </w:r>
    </w:p>
    <w:p w:rsidR="00A02239" w:rsidRPr="00A02239" w:rsidRDefault="005A07D9" w:rsidP="00B21AA4">
      <w:pPr>
        <w:numPr>
          <w:ilvl w:val="0"/>
          <w:numId w:val="68"/>
        </w:numPr>
        <w:suppressAutoHyphens/>
        <w:spacing w:after="0" w:line="240" w:lineRule="auto"/>
        <w:ind w:left="567" w:hanging="283"/>
        <w:contextualSpacing/>
        <w:jc w:val="both"/>
        <w:rPr>
          <w:rFonts w:ascii="Times New Roman" w:hAnsi="Times New Roman" w:cs="Times New Roman"/>
          <w:sz w:val="24"/>
          <w:szCs w:val="24"/>
        </w:rPr>
      </w:pPr>
      <w:r w:rsidRPr="00A02239">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A02239">
        <w:rPr>
          <w:rFonts w:ascii="Times New Roman" w:eastAsia="Times New Roman" w:hAnsi="Times New Roman" w:cs="Times New Roman"/>
          <w:sz w:val="24"/>
          <w:szCs w:val="24"/>
          <w:lang w:eastAsia="pl-PL"/>
        </w:rPr>
        <w:t>Pzp</w:t>
      </w:r>
      <w:proofErr w:type="spellEnd"/>
      <w:r w:rsidRPr="00A02239">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A02239">
        <w:rPr>
          <w:rFonts w:ascii="Times New Roman" w:eastAsia="Times New Roman" w:hAnsi="Times New Roman" w:cs="Times New Roman"/>
          <w:sz w:val="24"/>
          <w:szCs w:val="24"/>
          <w:lang w:eastAsia="pl-PL"/>
        </w:rPr>
        <w:t>Pzp</w:t>
      </w:r>
      <w:proofErr w:type="spellEnd"/>
      <w:r w:rsidRPr="00A02239">
        <w:rPr>
          <w:rFonts w:ascii="Times New Roman" w:eastAsia="Times New Roman" w:hAnsi="Times New Roman" w:cs="Times New Roman"/>
          <w:sz w:val="24"/>
          <w:szCs w:val="24"/>
          <w:lang w:eastAsia="pl-PL"/>
        </w:rPr>
        <w:t>,</w:t>
      </w:r>
    </w:p>
    <w:p w:rsidR="005A07D9" w:rsidRPr="00A02239" w:rsidRDefault="005A07D9" w:rsidP="00B21AA4">
      <w:pPr>
        <w:numPr>
          <w:ilvl w:val="0"/>
          <w:numId w:val="68"/>
        </w:numPr>
        <w:suppressAutoHyphens/>
        <w:spacing w:after="0" w:line="240" w:lineRule="auto"/>
        <w:ind w:left="567" w:hanging="283"/>
        <w:contextualSpacing/>
        <w:jc w:val="both"/>
        <w:rPr>
          <w:rFonts w:ascii="Times New Roman" w:hAnsi="Times New Roman" w:cs="Times New Roman"/>
          <w:sz w:val="24"/>
          <w:szCs w:val="24"/>
        </w:rPr>
      </w:pPr>
      <w:r w:rsidRPr="00A02239">
        <w:rPr>
          <w:rFonts w:ascii="Times New Roman" w:eastAsia="Times New Roman" w:hAnsi="Times New Roman" w:cs="Times New Roman"/>
          <w:sz w:val="24"/>
          <w:szCs w:val="24"/>
          <w:lang w:eastAsia="pl-PL"/>
        </w:rPr>
        <w:t xml:space="preserve"> w odniesieniu do Pani/Pana danych osobowych decyzje nie będą podejmowane </w:t>
      </w:r>
      <w:r w:rsidR="00A02239">
        <w:rPr>
          <w:rFonts w:ascii="Times New Roman" w:eastAsia="Times New Roman" w:hAnsi="Times New Roman" w:cs="Times New Roman"/>
          <w:sz w:val="24"/>
          <w:szCs w:val="24"/>
          <w:lang w:eastAsia="pl-PL"/>
        </w:rPr>
        <w:t xml:space="preserve">                        </w:t>
      </w:r>
      <w:r w:rsidRPr="00A02239">
        <w:rPr>
          <w:rFonts w:ascii="Times New Roman" w:eastAsia="Times New Roman" w:hAnsi="Times New Roman" w:cs="Times New Roman"/>
          <w:sz w:val="24"/>
          <w:szCs w:val="24"/>
          <w:lang w:eastAsia="pl-PL"/>
        </w:rPr>
        <w:t>w sposób zautomatyzowany, stosowanie do art.</w:t>
      </w:r>
      <w:r w:rsidR="00A02239">
        <w:rPr>
          <w:rFonts w:ascii="Times New Roman" w:eastAsia="Times New Roman" w:hAnsi="Times New Roman" w:cs="Times New Roman"/>
          <w:sz w:val="24"/>
          <w:szCs w:val="24"/>
          <w:lang w:eastAsia="pl-PL"/>
        </w:rPr>
        <w:t xml:space="preserve"> </w:t>
      </w:r>
      <w:r w:rsidRPr="00A02239">
        <w:rPr>
          <w:rFonts w:ascii="Times New Roman" w:eastAsia="Times New Roman" w:hAnsi="Times New Roman" w:cs="Times New Roman"/>
          <w:sz w:val="24"/>
          <w:szCs w:val="24"/>
          <w:lang w:eastAsia="pl-PL"/>
        </w:rPr>
        <w:t>22 RODO,</w:t>
      </w:r>
    </w:p>
    <w:p w:rsidR="005A07D9" w:rsidRPr="00A02239" w:rsidRDefault="005A07D9" w:rsidP="00B21AA4">
      <w:pPr>
        <w:numPr>
          <w:ilvl w:val="0"/>
          <w:numId w:val="68"/>
        </w:numPr>
        <w:suppressAutoHyphens/>
        <w:spacing w:after="0" w:line="240" w:lineRule="auto"/>
        <w:ind w:left="567" w:hanging="283"/>
        <w:contextualSpacing/>
        <w:jc w:val="both"/>
        <w:rPr>
          <w:rFonts w:ascii="Times New Roman" w:hAnsi="Times New Roman" w:cs="Times New Roman"/>
          <w:sz w:val="24"/>
          <w:szCs w:val="24"/>
        </w:rPr>
      </w:pPr>
      <w:r w:rsidRPr="00A02239">
        <w:rPr>
          <w:rFonts w:ascii="Times New Roman" w:eastAsia="Times New Roman" w:hAnsi="Times New Roman" w:cs="Times New Roman"/>
          <w:sz w:val="24"/>
          <w:szCs w:val="24"/>
          <w:u w:val="single"/>
          <w:lang w:eastAsia="pl-PL"/>
        </w:rPr>
        <w:t>posiada Pani/Pan:</w:t>
      </w:r>
    </w:p>
    <w:p w:rsidR="005A07D9" w:rsidRPr="00A02239" w:rsidRDefault="005A07D9" w:rsidP="00B21AA4">
      <w:pPr>
        <w:pStyle w:val="Akapitzlist"/>
        <w:numPr>
          <w:ilvl w:val="0"/>
          <w:numId w:val="70"/>
        </w:numPr>
        <w:spacing w:line="240" w:lineRule="auto"/>
        <w:jc w:val="both"/>
        <w:rPr>
          <w:rFonts w:ascii="Times New Roman" w:hAnsi="Times New Roman" w:cs="Times New Roman"/>
          <w:sz w:val="24"/>
          <w:szCs w:val="24"/>
        </w:rPr>
      </w:pPr>
      <w:r w:rsidRPr="00A02239">
        <w:rPr>
          <w:rFonts w:ascii="Times New Roman" w:eastAsia="Times New Roman" w:hAnsi="Times New Roman" w:cs="Times New Roman"/>
          <w:sz w:val="24"/>
          <w:szCs w:val="24"/>
          <w:lang w:eastAsia="pl-PL"/>
        </w:rPr>
        <w:t>na podstawie art. 15 RODO prawo dostępu do danych osobowych Pani/Pana dotyczących,</w:t>
      </w:r>
    </w:p>
    <w:p w:rsidR="005A07D9" w:rsidRPr="00A02239" w:rsidRDefault="005A07D9" w:rsidP="00B21AA4">
      <w:pPr>
        <w:pStyle w:val="Akapitzlist"/>
        <w:numPr>
          <w:ilvl w:val="0"/>
          <w:numId w:val="70"/>
        </w:numPr>
        <w:spacing w:line="240" w:lineRule="auto"/>
        <w:jc w:val="both"/>
        <w:rPr>
          <w:rFonts w:ascii="Times New Roman" w:hAnsi="Times New Roman" w:cs="Times New Roman"/>
          <w:sz w:val="24"/>
          <w:szCs w:val="24"/>
        </w:rPr>
      </w:pPr>
      <w:r w:rsidRPr="00A02239">
        <w:rPr>
          <w:rFonts w:ascii="Times New Roman" w:eastAsia="Times New Roman" w:hAnsi="Times New Roman" w:cs="Times New Roman"/>
          <w:sz w:val="24"/>
          <w:szCs w:val="24"/>
          <w:lang w:eastAsia="pl-PL"/>
        </w:rPr>
        <w:t xml:space="preserve">na podstawie art. 16 RODO prawo do sprostowania Pani/Pana danych osobowych </w:t>
      </w:r>
      <w:r w:rsidRPr="00A02239">
        <w:rPr>
          <w:rFonts w:ascii="Times New Roman" w:eastAsia="Times New Roman" w:hAnsi="Times New Roman" w:cs="Times New Roman"/>
          <w:b/>
          <w:sz w:val="24"/>
          <w:szCs w:val="24"/>
          <w:vertAlign w:val="superscript"/>
          <w:lang w:eastAsia="pl-PL"/>
        </w:rPr>
        <w:t>**</w:t>
      </w:r>
      <w:r w:rsidRPr="00A02239">
        <w:rPr>
          <w:rFonts w:ascii="Times New Roman" w:eastAsia="Times New Roman" w:hAnsi="Times New Roman" w:cs="Times New Roman"/>
          <w:sz w:val="24"/>
          <w:szCs w:val="24"/>
          <w:lang w:eastAsia="pl-PL"/>
        </w:rPr>
        <w:t>,</w:t>
      </w:r>
    </w:p>
    <w:p w:rsidR="00A02239" w:rsidRPr="00A02239" w:rsidRDefault="005A07D9" w:rsidP="00B21AA4">
      <w:pPr>
        <w:pStyle w:val="Akapitzlist"/>
        <w:numPr>
          <w:ilvl w:val="0"/>
          <w:numId w:val="70"/>
        </w:numPr>
        <w:spacing w:line="240" w:lineRule="auto"/>
        <w:jc w:val="both"/>
        <w:rPr>
          <w:rFonts w:ascii="Times New Roman" w:hAnsi="Times New Roman" w:cs="Times New Roman"/>
          <w:sz w:val="24"/>
          <w:szCs w:val="24"/>
        </w:rPr>
      </w:pPr>
      <w:r w:rsidRPr="00A02239">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t>
      </w:r>
      <w:r w:rsidR="00A02239">
        <w:rPr>
          <w:rFonts w:ascii="Times New Roman" w:eastAsia="Times New Roman" w:hAnsi="Times New Roman" w:cs="Times New Roman"/>
          <w:sz w:val="24"/>
          <w:szCs w:val="24"/>
          <w:lang w:eastAsia="pl-PL"/>
        </w:rPr>
        <w:t xml:space="preserve">                </w:t>
      </w:r>
      <w:r w:rsidRPr="00A02239">
        <w:rPr>
          <w:rFonts w:ascii="Times New Roman" w:eastAsia="Times New Roman" w:hAnsi="Times New Roman" w:cs="Times New Roman"/>
          <w:sz w:val="24"/>
          <w:szCs w:val="24"/>
          <w:lang w:eastAsia="pl-PL"/>
        </w:rPr>
        <w:t>w art. 18 ust. 2 RODO ***,</w:t>
      </w:r>
    </w:p>
    <w:p w:rsidR="005A07D9" w:rsidRPr="00A02239" w:rsidRDefault="005A07D9" w:rsidP="00B21AA4">
      <w:pPr>
        <w:pStyle w:val="Akapitzlist"/>
        <w:numPr>
          <w:ilvl w:val="0"/>
          <w:numId w:val="70"/>
        </w:numPr>
        <w:spacing w:line="240" w:lineRule="auto"/>
        <w:jc w:val="both"/>
        <w:rPr>
          <w:rFonts w:ascii="Times New Roman" w:hAnsi="Times New Roman" w:cs="Times New Roman"/>
          <w:sz w:val="24"/>
          <w:szCs w:val="24"/>
        </w:rPr>
      </w:pPr>
      <w:r w:rsidRPr="00A02239">
        <w:rPr>
          <w:rFonts w:ascii="Times New Roman" w:eastAsia="Times New Roman" w:hAnsi="Times New Roman" w:cs="Times New Roman"/>
          <w:sz w:val="24"/>
          <w:szCs w:val="24"/>
          <w:lang w:eastAsia="pl-PL"/>
        </w:rPr>
        <w:lastRenderedPageBreak/>
        <w:t>prawo do wniesienia skargi do Prezesa Urzędu Ochrony Danych Osobowych, gdy uzna Pani/Pan, że przetwarzanie danych osobowych Pani/Pana dotyczących narusza przepisy RODO,</w:t>
      </w:r>
    </w:p>
    <w:p w:rsidR="005A07D9" w:rsidRPr="00A02239" w:rsidRDefault="005A07D9" w:rsidP="00B21AA4">
      <w:pPr>
        <w:pStyle w:val="Akapitzlist"/>
        <w:numPr>
          <w:ilvl w:val="0"/>
          <w:numId w:val="68"/>
        </w:numPr>
        <w:suppressAutoHyphens/>
        <w:spacing w:after="0" w:line="240" w:lineRule="auto"/>
        <w:ind w:left="567" w:hanging="283"/>
        <w:rPr>
          <w:rFonts w:ascii="Times New Roman" w:hAnsi="Times New Roman" w:cs="Times New Roman"/>
          <w:sz w:val="24"/>
          <w:szCs w:val="24"/>
        </w:rPr>
      </w:pPr>
      <w:r w:rsidRPr="00A02239">
        <w:rPr>
          <w:rFonts w:ascii="Times New Roman" w:eastAsia="Times New Roman" w:hAnsi="Times New Roman" w:cs="Times New Roman"/>
          <w:sz w:val="24"/>
          <w:szCs w:val="24"/>
          <w:u w:val="single"/>
          <w:lang w:eastAsia="pl-PL"/>
        </w:rPr>
        <w:t>nie przysługuje Pani/Panu:</w:t>
      </w:r>
    </w:p>
    <w:p w:rsidR="005A07D9" w:rsidRPr="00A02239" w:rsidRDefault="005A07D9" w:rsidP="00B21AA4">
      <w:pPr>
        <w:pStyle w:val="Akapitzlist"/>
        <w:numPr>
          <w:ilvl w:val="0"/>
          <w:numId w:val="71"/>
        </w:numPr>
        <w:tabs>
          <w:tab w:val="left" w:pos="851"/>
        </w:tabs>
        <w:suppressAutoHyphens/>
        <w:spacing w:after="0" w:line="240" w:lineRule="auto"/>
        <w:ind w:hanging="153"/>
        <w:rPr>
          <w:rFonts w:ascii="Times New Roman" w:hAnsi="Times New Roman" w:cs="Times New Roman"/>
          <w:sz w:val="24"/>
          <w:szCs w:val="24"/>
        </w:rPr>
      </w:pPr>
      <w:r w:rsidRPr="00A02239">
        <w:rPr>
          <w:rFonts w:ascii="Times New Roman" w:eastAsia="Times New Roman" w:hAnsi="Times New Roman" w:cs="Times New Roman"/>
          <w:sz w:val="24"/>
          <w:szCs w:val="24"/>
          <w:lang w:eastAsia="pl-PL"/>
        </w:rPr>
        <w:t>w związku z art. 17 ust. 3 lit. b, d lub e RODO prawo do usunięcia danych osobowych,</w:t>
      </w:r>
    </w:p>
    <w:p w:rsidR="005A07D9" w:rsidRPr="00A02239" w:rsidRDefault="005A07D9" w:rsidP="00B21AA4">
      <w:pPr>
        <w:pStyle w:val="Akapitzlist"/>
        <w:numPr>
          <w:ilvl w:val="0"/>
          <w:numId w:val="71"/>
        </w:numPr>
        <w:tabs>
          <w:tab w:val="left" w:pos="851"/>
        </w:tabs>
        <w:suppressAutoHyphens/>
        <w:spacing w:after="0" w:line="240" w:lineRule="auto"/>
        <w:ind w:hanging="153"/>
        <w:jc w:val="both"/>
        <w:rPr>
          <w:rFonts w:ascii="Times New Roman" w:hAnsi="Times New Roman" w:cs="Times New Roman"/>
          <w:sz w:val="24"/>
          <w:szCs w:val="24"/>
        </w:rPr>
      </w:pPr>
      <w:r w:rsidRPr="00A02239">
        <w:rPr>
          <w:rFonts w:ascii="Times New Roman" w:eastAsia="Times New Roman" w:hAnsi="Times New Roman" w:cs="Times New Roman"/>
          <w:sz w:val="24"/>
          <w:szCs w:val="24"/>
          <w:lang w:eastAsia="pl-PL"/>
        </w:rPr>
        <w:t>prawo do przenoszenia danych osobowych, o którym mowa w art. 20 RODO,</w:t>
      </w:r>
    </w:p>
    <w:p w:rsidR="005A07D9" w:rsidRPr="00A02239" w:rsidRDefault="005A07D9" w:rsidP="00B21AA4">
      <w:pPr>
        <w:pStyle w:val="Akapitzlist"/>
        <w:numPr>
          <w:ilvl w:val="0"/>
          <w:numId w:val="71"/>
        </w:numPr>
        <w:tabs>
          <w:tab w:val="left" w:pos="851"/>
        </w:tabs>
        <w:suppressAutoHyphens/>
        <w:spacing w:after="0" w:line="240" w:lineRule="auto"/>
        <w:ind w:left="709" w:hanging="153"/>
        <w:jc w:val="both"/>
        <w:rPr>
          <w:rFonts w:ascii="Times New Roman" w:hAnsi="Times New Roman" w:cs="Times New Roman"/>
          <w:sz w:val="24"/>
          <w:szCs w:val="24"/>
        </w:rPr>
      </w:pPr>
      <w:r w:rsidRPr="00A02239">
        <w:rPr>
          <w:rFonts w:ascii="Times New Roman" w:eastAsia="Times New Roman" w:hAnsi="Times New Roman" w:cs="Times New Roman"/>
          <w:sz w:val="24"/>
          <w:szCs w:val="24"/>
          <w:lang w:eastAsia="pl-PL"/>
        </w:rPr>
        <w:t>na podstawie art.</w:t>
      </w:r>
      <w:r w:rsidR="00A02239">
        <w:rPr>
          <w:rFonts w:ascii="Times New Roman" w:eastAsia="Times New Roman" w:hAnsi="Times New Roman" w:cs="Times New Roman"/>
          <w:sz w:val="24"/>
          <w:szCs w:val="24"/>
          <w:lang w:eastAsia="pl-PL"/>
        </w:rPr>
        <w:t xml:space="preserve"> </w:t>
      </w:r>
      <w:r w:rsidRPr="00A02239">
        <w:rPr>
          <w:rFonts w:ascii="Times New Roman" w:eastAsia="Times New Roman" w:hAnsi="Times New Roman" w:cs="Times New Roman"/>
          <w:sz w:val="24"/>
          <w:szCs w:val="24"/>
          <w:lang w:eastAsia="pl-PL"/>
        </w:rPr>
        <w:t>21</w:t>
      </w:r>
      <w:r w:rsidR="00A02239">
        <w:rPr>
          <w:rFonts w:ascii="Times New Roman" w:eastAsia="Times New Roman" w:hAnsi="Times New Roman" w:cs="Times New Roman"/>
          <w:sz w:val="24"/>
          <w:szCs w:val="24"/>
          <w:lang w:eastAsia="pl-PL"/>
        </w:rPr>
        <w:t xml:space="preserve"> </w:t>
      </w:r>
      <w:r w:rsidRPr="00A02239">
        <w:rPr>
          <w:rFonts w:ascii="Times New Roman" w:eastAsia="Times New Roman" w:hAnsi="Times New Roman" w:cs="Times New Roman"/>
          <w:sz w:val="24"/>
          <w:szCs w:val="24"/>
          <w:lang w:eastAsia="pl-PL"/>
        </w:rPr>
        <w:t>RODO prawo sprzeciwu, wobec przetwarzania danych</w:t>
      </w:r>
      <w:r w:rsidR="00A02239" w:rsidRPr="00A02239">
        <w:rPr>
          <w:rFonts w:ascii="Times New Roman" w:eastAsia="Times New Roman" w:hAnsi="Times New Roman" w:cs="Times New Roman"/>
          <w:sz w:val="24"/>
          <w:szCs w:val="24"/>
          <w:lang w:eastAsia="pl-PL"/>
        </w:rPr>
        <w:t xml:space="preserve"> </w:t>
      </w:r>
      <w:r w:rsidRPr="00A02239">
        <w:rPr>
          <w:rFonts w:ascii="Times New Roman" w:eastAsia="Times New Roman" w:hAnsi="Times New Roman" w:cs="Times New Roman"/>
          <w:sz w:val="24"/>
          <w:szCs w:val="24"/>
          <w:lang w:eastAsia="pl-PL"/>
        </w:rPr>
        <w:t xml:space="preserve">osobowych, gdyż podstawą prawną przetwarzania Pani/Pana danych osobowych jest art. 6 ust. 1 lit. c RODO. </w:t>
      </w:r>
    </w:p>
    <w:p w:rsidR="00A02239" w:rsidRPr="00E24837" w:rsidRDefault="00A02239" w:rsidP="00A02239">
      <w:pPr>
        <w:pStyle w:val="Akapitzlist"/>
        <w:tabs>
          <w:tab w:val="left" w:pos="851"/>
        </w:tabs>
        <w:suppressAutoHyphens/>
        <w:spacing w:after="0" w:line="240" w:lineRule="auto"/>
        <w:ind w:left="709"/>
        <w:jc w:val="both"/>
        <w:rPr>
          <w:rFonts w:ascii="Times New Roman" w:hAnsi="Times New Roman" w:cs="Times New Roman"/>
          <w:sz w:val="12"/>
          <w:szCs w:val="12"/>
        </w:rPr>
      </w:pPr>
    </w:p>
    <w:p w:rsidR="005A07D9" w:rsidRPr="005A07D9" w:rsidRDefault="005A07D9" w:rsidP="00A02239">
      <w:pPr>
        <w:spacing w:line="240" w:lineRule="auto"/>
        <w:jc w:val="both"/>
        <w:rPr>
          <w:rFonts w:ascii="Times New Roman" w:hAnsi="Times New Roman" w:cs="Times New Roman"/>
          <w:sz w:val="24"/>
          <w:szCs w:val="24"/>
        </w:rPr>
      </w:pPr>
      <w:r w:rsidRPr="005A07D9">
        <w:rPr>
          <w:rFonts w:ascii="Times New Roman" w:hAnsi="Times New Roman" w:cs="Times New Roman"/>
          <w:b/>
          <w:bCs/>
          <w:sz w:val="24"/>
          <w:szCs w:val="24"/>
        </w:rPr>
        <w:t>Obowiązek informacyjny określony przepisami RODO spoczywa także na Wykonawcach, którzy pozyskują dane osobowe osób trzecich w celu przekazania ich Zamawiającemu</w:t>
      </w:r>
      <w:r w:rsidR="00A02239">
        <w:rPr>
          <w:rFonts w:ascii="Times New Roman" w:hAnsi="Times New Roman" w:cs="Times New Roman"/>
          <w:b/>
          <w:bCs/>
          <w:sz w:val="24"/>
          <w:szCs w:val="24"/>
        </w:rPr>
        <w:t xml:space="preserve">           </w:t>
      </w:r>
      <w:r w:rsidRPr="005A07D9">
        <w:rPr>
          <w:rFonts w:ascii="Times New Roman" w:hAnsi="Times New Roman" w:cs="Times New Roman"/>
          <w:b/>
          <w:bCs/>
          <w:sz w:val="24"/>
          <w:szCs w:val="24"/>
        </w:rPr>
        <w:t xml:space="preserve"> w ofertach. W związku z tym należy złożyć Zamawiającemu stosowne oświadczenie (treść oświadczenia zawarta została w Formularzu oferty).</w:t>
      </w:r>
    </w:p>
    <w:p w:rsidR="005A07D9" w:rsidRPr="00A02239" w:rsidRDefault="005A07D9" w:rsidP="00A02239">
      <w:pPr>
        <w:spacing w:line="240" w:lineRule="auto"/>
        <w:jc w:val="both"/>
        <w:rPr>
          <w:rFonts w:ascii="Times New Roman" w:hAnsi="Times New Roman" w:cs="Times New Roman"/>
          <w:sz w:val="18"/>
          <w:szCs w:val="18"/>
        </w:rPr>
      </w:pPr>
      <w:r w:rsidRPr="005A07D9">
        <w:rPr>
          <w:rFonts w:ascii="Times New Roman" w:hAnsi="Times New Roman" w:cs="Times New Roman"/>
          <w:sz w:val="24"/>
          <w:szCs w:val="24"/>
          <w:vertAlign w:val="superscript"/>
        </w:rPr>
        <w:t>1</w:t>
      </w:r>
      <w:r w:rsidRPr="005A07D9">
        <w:rPr>
          <w:rFonts w:ascii="Times New Roman" w:hAnsi="Times New Roman" w:cs="Times New Roman"/>
          <w:sz w:val="24"/>
          <w:szCs w:val="24"/>
        </w:rPr>
        <w:t xml:space="preserve">) </w:t>
      </w:r>
      <w:r w:rsidRPr="00A02239">
        <w:rPr>
          <w:rFonts w:ascii="Times New Roman" w:hAnsi="Times New Roman" w:cs="Times New Roman"/>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5A07D9" w:rsidRPr="00A02239" w:rsidRDefault="005A07D9" w:rsidP="00A02239">
      <w:pPr>
        <w:spacing w:line="240" w:lineRule="auto"/>
        <w:jc w:val="both"/>
        <w:rPr>
          <w:rFonts w:ascii="Times New Roman" w:hAnsi="Times New Roman" w:cs="Times New Roman"/>
          <w:sz w:val="18"/>
          <w:szCs w:val="18"/>
        </w:rPr>
      </w:pPr>
      <w:r w:rsidRPr="00A02239">
        <w:rPr>
          <w:rFonts w:ascii="Times New Roman" w:hAnsi="Times New Roman" w:cs="Times New Roman"/>
          <w:b/>
          <w:i/>
          <w:sz w:val="18"/>
          <w:szCs w:val="18"/>
          <w:vertAlign w:val="superscript"/>
        </w:rPr>
        <w:t>*</w:t>
      </w:r>
      <w:r w:rsidRPr="00A02239">
        <w:rPr>
          <w:rFonts w:ascii="Times New Roman" w:hAnsi="Times New Roman" w:cs="Times New Roman"/>
          <w:b/>
          <w:i/>
          <w:sz w:val="18"/>
          <w:szCs w:val="18"/>
        </w:rPr>
        <w:t xml:space="preserve"> Wyjaśnienie:</w:t>
      </w:r>
      <w:r w:rsidRPr="00A02239">
        <w:rPr>
          <w:rFonts w:ascii="Times New Roman" w:hAnsi="Times New Roman" w:cs="Times New Roman"/>
          <w:i/>
          <w:sz w:val="18"/>
          <w:szCs w:val="18"/>
        </w:rPr>
        <w:t xml:space="preserve"> informacja w tym zakresie jest wymagana, jeżeli w odniesieniu do danego administratora lub podmiotu przetwarzającego </w:t>
      </w:r>
      <w:r w:rsidRPr="00A02239">
        <w:rPr>
          <w:rFonts w:ascii="Times New Roman" w:eastAsia="Times New Roman" w:hAnsi="Times New Roman" w:cs="Times New Roman"/>
          <w:i/>
          <w:sz w:val="18"/>
          <w:szCs w:val="18"/>
          <w:lang w:eastAsia="pl-PL"/>
        </w:rPr>
        <w:t>istnieje obowiązek wyznaczenia inspektora ochrony danych osobowych.</w:t>
      </w:r>
    </w:p>
    <w:p w:rsidR="005A07D9" w:rsidRPr="00A02239" w:rsidRDefault="005A07D9" w:rsidP="00A02239">
      <w:pPr>
        <w:spacing w:line="240" w:lineRule="auto"/>
        <w:jc w:val="both"/>
        <w:rPr>
          <w:rFonts w:ascii="Times New Roman" w:hAnsi="Times New Roman" w:cs="Times New Roman"/>
          <w:sz w:val="18"/>
          <w:szCs w:val="18"/>
        </w:rPr>
      </w:pPr>
      <w:r w:rsidRPr="00A02239">
        <w:rPr>
          <w:rFonts w:ascii="Times New Roman" w:eastAsia="Times New Roman" w:hAnsi="Times New Roman" w:cs="Times New Roman"/>
          <w:b/>
          <w:i/>
          <w:sz w:val="18"/>
          <w:szCs w:val="18"/>
          <w:vertAlign w:val="superscript"/>
          <w:lang w:eastAsia="pl-PL"/>
        </w:rPr>
        <w:t xml:space="preserve">** </w:t>
      </w:r>
      <w:r w:rsidRPr="00A02239">
        <w:rPr>
          <w:rFonts w:ascii="Times New Roman" w:eastAsia="Times New Roman" w:hAnsi="Times New Roman" w:cs="Times New Roman"/>
          <w:b/>
          <w:i/>
          <w:sz w:val="18"/>
          <w:szCs w:val="18"/>
          <w:lang w:eastAsia="pl-PL"/>
        </w:rPr>
        <w:t>Wyjaśnienie:</w:t>
      </w:r>
      <w:r w:rsidRPr="00A02239">
        <w:rPr>
          <w:rFonts w:ascii="Times New Roman" w:eastAsia="Times New Roman" w:hAnsi="Times New Roman" w:cs="Times New Roman"/>
          <w:i/>
          <w:sz w:val="18"/>
          <w:szCs w:val="18"/>
          <w:lang w:eastAsia="pl-PL"/>
        </w:rPr>
        <w:t xml:space="preserve"> skorzystanie z prawa do sprostowania nie może skutkować zmianą wyniku postępowania</w:t>
      </w:r>
      <w:r w:rsidRPr="00A02239">
        <w:rPr>
          <w:rFonts w:ascii="Times New Roman" w:eastAsia="Times New Roman" w:hAnsi="Times New Roman" w:cs="Times New Roman"/>
          <w:i/>
          <w:sz w:val="18"/>
          <w:szCs w:val="18"/>
          <w:lang w:eastAsia="pl-PL"/>
        </w:rPr>
        <w:br/>
        <w:t xml:space="preserve">o udzielenie zamówienia publicznego ani zmianą postanowień umowy w zakresie niezgodnym z ustawą </w:t>
      </w:r>
      <w:proofErr w:type="spellStart"/>
      <w:r w:rsidRPr="00A02239">
        <w:rPr>
          <w:rFonts w:ascii="Times New Roman" w:eastAsia="Times New Roman" w:hAnsi="Times New Roman" w:cs="Times New Roman"/>
          <w:i/>
          <w:sz w:val="18"/>
          <w:szCs w:val="18"/>
          <w:lang w:eastAsia="pl-PL"/>
        </w:rPr>
        <w:t>Pzp</w:t>
      </w:r>
      <w:proofErr w:type="spellEnd"/>
      <w:r w:rsidRPr="00A02239">
        <w:rPr>
          <w:rFonts w:ascii="Times New Roman" w:eastAsia="Times New Roman" w:hAnsi="Times New Roman" w:cs="Times New Roman"/>
          <w:i/>
          <w:sz w:val="18"/>
          <w:szCs w:val="18"/>
          <w:lang w:eastAsia="pl-PL"/>
        </w:rPr>
        <w:t xml:space="preserve"> oraz nie może naruszać integralności protokołu oraz jego załączników.</w:t>
      </w:r>
    </w:p>
    <w:p w:rsidR="005A07D9" w:rsidRPr="00A02239" w:rsidRDefault="005A07D9" w:rsidP="00A02239">
      <w:pPr>
        <w:spacing w:line="240" w:lineRule="auto"/>
        <w:jc w:val="both"/>
        <w:rPr>
          <w:rFonts w:ascii="Times New Roman" w:hAnsi="Times New Roman" w:cs="Times New Roman"/>
          <w:sz w:val="18"/>
          <w:szCs w:val="18"/>
        </w:rPr>
      </w:pPr>
      <w:r w:rsidRPr="00A02239">
        <w:rPr>
          <w:rFonts w:ascii="Times New Roman" w:eastAsia="Times New Roman" w:hAnsi="Times New Roman" w:cs="Times New Roman"/>
          <w:b/>
          <w:i/>
          <w:sz w:val="18"/>
          <w:szCs w:val="18"/>
          <w:vertAlign w:val="superscript"/>
          <w:lang w:eastAsia="pl-PL"/>
        </w:rPr>
        <w:t xml:space="preserve">*** </w:t>
      </w:r>
      <w:r w:rsidRPr="00A02239">
        <w:rPr>
          <w:rFonts w:ascii="Times New Roman" w:eastAsia="Times New Roman" w:hAnsi="Times New Roman" w:cs="Times New Roman"/>
          <w:b/>
          <w:i/>
          <w:sz w:val="18"/>
          <w:szCs w:val="18"/>
          <w:lang w:eastAsia="pl-PL"/>
        </w:rPr>
        <w:t>Wyjaśnienie:</w:t>
      </w:r>
      <w:r w:rsidRPr="00A02239">
        <w:rPr>
          <w:rFonts w:ascii="Times New Roman" w:eastAsia="Times New Roman" w:hAnsi="Times New Roman" w:cs="Times New Roman"/>
          <w:i/>
          <w:sz w:val="18"/>
          <w:szCs w:val="18"/>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A07D9" w:rsidRPr="00E1404D" w:rsidRDefault="005A07D9" w:rsidP="00A6710B">
      <w:pPr>
        <w:autoSpaceDE w:val="0"/>
        <w:autoSpaceDN w:val="0"/>
        <w:adjustRightInd w:val="0"/>
        <w:spacing w:after="0" w:line="240" w:lineRule="auto"/>
        <w:ind w:left="709" w:hanging="709"/>
        <w:jc w:val="both"/>
        <w:rPr>
          <w:rFonts w:ascii="Times New Roman" w:hAnsi="Times New Roman" w:cs="Times New Roman"/>
          <w:sz w:val="24"/>
          <w:szCs w:val="24"/>
        </w:rPr>
      </w:pPr>
    </w:p>
    <w:p w:rsidR="001A572E" w:rsidRDefault="001A572E" w:rsidP="00A6710B">
      <w:pPr>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Załączniki do SIWZ:</w:t>
      </w:r>
    </w:p>
    <w:p w:rsidR="00A37D04" w:rsidRDefault="00A37D04" w:rsidP="00A6710B">
      <w:pPr>
        <w:autoSpaceDE w:val="0"/>
        <w:autoSpaceDN w:val="0"/>
        <w:adjustRightInd w:val="0"/>
        <w:spacing w:after="0" w:line="240" w:lineRule="auto"/>
        <w:ind w:left="709" w:hanging="709"/>
        <w:jc w:val="both"/>
        <w:rPr>
          <w:rFonts w:ascii="Times New Roman" w:hAnsi="Times New Roman" w:cs="Times New Roman"/>
          <w:sz w:val="24"/>
          <w:szCs w:val="24"/>
        </w:rPr>
      </w:pPr>
    </w:p>
    <w:p w:rsidR="001A572E" w:rsidRPr="00DB24F7" w:rsidRDefault="001A572E" w:rsidP="00161508">
      <w:pPr>
        <w:autoSpaceDE w:val="0"/>
        <w:autoSpaceDN w:val="0"/>
        <w:adjustRightInd w:val="0"/>
        <w:spacing w:after="0" w:line="280" w:lineRule="atLeast"/>
        <w:ind w:left="1560" w:hanging="1560"/>
        <w:rPr>
          <w:rFonts w:ascii="Times New Roman" w:eastAsia="Times New Roman" w:hAnsi="Times New Roman" w:cs="Times New Roman"/>
          <w:color w:val="000000"/>
        </w:rPr>
      </w:pPr>
      <w:r w:rsidRPr="00DB24F7">
        <w:rPr>
          <w:rFonts w:ascii="Times New Roman" w:eastAsia="Times New Roman" w:hAnsi="Times New Roman" w:cs="Times New Roman"/>
          <w:color w:val="000000"/>
          <w:lang w:eastAsia="pl-PL"/>
        </w:rPr>
        <w:t>Załącznik nr 1</w:t>
      </w:r>
      <w:r w:rsidRPr="00DB24F7">
        <w:rPr>
          <w:rFonts w:ascii="Times New Roman" w:eastAsia="Times New Roman" w:hAnsi="Times New Roman" w:cs="Times New Roman"/>
          <w:color w:val="000000"/>
          <w:lang w:eastAsia="pl-PL"/>
        </w:rPr>
        <w:tab/>
      </w:r>
      <w:r w:rsidR="00D847F8">
        <w:rPr>
          <w:rFonts w:ascii="Times New Roman" w:eastAsia="Times New Roman" w:hAnsi="Times New Roman" w:cs="Times New Roman"/>
          <w:color w:val="000000"/>
          <w:lang w:eastAsia="pl-PL"/>
        </w:rPr>
        <w:t xml:space="preserve"> </w:t>
      </w:r>
      <w:r w:rsidRPr="00DB24F7">
        <w:rPr>
          <w:rFonts w:ascii="Times New Roman" w:eastAsia="Times New Roman" w:hAnsi="Times New Roman" w:cs="Times New Roman"/>
          <w:color w:val="000000"/>
          <w:lang w:eastAsia="pl-PL"/>
        </w:rPr>
        <w:t>Formularz oferty</w:t>
      </w:r>
    </w:p>
    <w:p w:rsidR="001A572E" w:rsidRPr="00DB24F7" w:rsidRDefault="001A572E" w:rsidP="00161508">
      <w:pPr>
        <w:autoSpaceDE w:val="0"/>
        <w:autoSpaceDN w:val="0"/>
        <w:adjustRightInd w:val="0"/>
        <w:spacing w:after="0" w:line="280" w:lineRule="atLeast"/>
        <w:ind w:left="1560" w:hanging="1560"/>
        <w:rPr>
          <w:rFonts w:ascii="Times New Roman" w:eastAsia="Times New Roman" w:hAnsi="Times New Roman" w:cs="Times New Roman"/>
          <w:color w:val="000000"/>
          <w:lang w:eastAsia="pl-PL"/>
        </w:rPr>
      </w:pPr>
      <w:r w:rsidRPr="00DB24F7">
        <w:rPr>
          <w:rFonts w:ascii="Times New Roman" w:eastAsia="Times New Roman" w:hAnsi="Times New Roman" w:cs="Times New Roman"/>
          <w:color w:val="000000"/>
          <w:lang w:eastAsia="pl-PL"/>
        </w:rPr>
        <w:t>Załącznik nr 2</w:t>
      </w:r>
      <w:r w:rsidRPr="00DB24F7">
        <w:rPr>
          <w:rFonts w:ascii="Times New Roman" w:eastAsia="Times New Roman" w:hAnsi="Times New Roman" w:cs="Times New Roman"/>
          <w:color w:val="000000"/>
          <w:lang w:eastAsia="pl-PL"/>
        </w:rPr>
        <w:tab/>
        <w:t xml:space="preserve"> Istotne postanowienia umowy </w:t>
      </w:r>
    </w:p>
    <w:p w:rsidR="001A572E" w:rsidRPr="00DB24F7" w:rsidRDefault="001A572E" w:rsidP="00161508">
      <w:pPr>
        <w:autoSpaceDE w:val="0"/>
        <w:autoSpaceDN w:val="0"/>
        <w:adjustRightInd w:val="0"/>
        <w:spacing w:after="0" w:line="280" w:lineRule="atLeast"/>
        <w:ind w:left="1560" w:hanging="1560"/>
        <w:rPr>
          <w:rFonts w:ascii="Times New Roman" w:eastAsia="Times New Roman" w:hAnsi="Times New Roman" w:cs="Times New Roman"/>
          <w:color w:val="000000"/>
          <w:lang w:eastAsia="pl-PL"/>
        </w:rPr>
      </w:pPr>
      <w:r w:rsidRPr="00DB24F7">
        <w:rPr>
          <w:rFonts w:ascii="Times New Roman" w:eastAsia="Times New Roman" w:hAnsi="Times New Roman" w:cs="Times New Roman"/>
          <w:color w:val="000000"/>
          <w:lang w:eastAsia="pl-PL"/>
        </w:rPr>
        <w:t>Załącznik nr 3</w:t>
      </w:r>
      <w:r w:rsidRPr="00DB24F7">
        <w:rPr>
          <w:rFonts w:ascii="Times New Roman" w:eastAsia="Times New Roman" w:hAnsi="Times New Roman" w:cs="Times New Roman"/>
          <w:color w:val="000000"/>
          <w:lang w:eastAsia="pl-PL"/>
        </w:rPr>
        <w:tab/>
        <w:t xml:space="preserve"> </w:t>
      </w:r>
      <w:r w:rsidR="00A37D04" w:rsidRPr="00DB24F7">
        <w:rPr>
          <w:rFonts w:ascii="Times New Roman" w:eastAsia="Times New Roman" w:hAnsi="Times New Roman" w:cs="Times New Roman"/>
          <w:color w:val="000000"/>
          <w:lang w:eastAsia="pl-PL"/>
        </w:rPr>
        <w:t>Oświadczenie w sprawie powstania obowiązku podatkowego u zamawiającego</w:t>
      </w:r>
    </w:p>
    <w:p w:rsidR="00A37D04" w:rsidRPr="00DB24F7" w:rsidRDefault="00A37D04" w:rsidP="00161508">
      <w:pPr>
        <w:autoSpaceDE w:val="0"/>
        <w:autoSpaceDN w:val="0"/>
        <w:adjustRightInd w:val="0"/>
        <w:spacing w:after="0" w:line="280" w:lineRule="atLeast"/>
        <w:ind w:left="1560" w:hanging="1560"/>
        <w:rPr>
          <w:rFonts w:ascii="Times New Roman" w:eastAsia="Times New Roman" w:hAnsi="Times New Roman" w:cs="Times New Roman"/>
          <w:color w:val="000000"/>
          <w:lang w:eastAsia="pl-PL"/>
        </w:rPr>
      </w:pPr>
      <w:r w:rsidRPr="00DB24F7">
        <w:rPr>
          <w:rFonts w:ascii="Times New Roman" w:eastAsia="Times New Roman" w:hAnsi="Times New Roman" w:cs="Times New Roman"/>
          <w:color w:val="000000"/>
          <w:lang w:eastAsia="pl-PL"/>
        </w:rPr>
        <w:t>Załącznik nr 4</w:t>
      </w:r>
      <w:r w:rsidRPr="00DB24F7">
        <w:rPr>
          <w:rFonts w:ascii="Times New Roman" w:eastAsia="Times New Roman" w:hAnsi="Times New Roman" w:cs="Times New Roman"/>
          <w:color w:val="000000"/>
          <w:lang w:eastAsia="pl-PL"/>
        </w:rPr>
        <w:tab/>
        <w:t>Wykaz usług</w:t>
      </w:r>
    </w:p>
    <w:p w:rsidR="004716A4" w:rsidRDefault="001A572E" w:rsidP="00161508">
      <w:pPr>
        <w:autoSpaceDE w:val="0"/>
        <w:autoSpaceDN w:val="0"/>
        <w:adjustRightInd w:val="0"/>
        <w:spacing w:after="0" w:line="280" w:lineRule="atLeast"/>
        <w:ind w:left="1560" w:hanging="1560"/>
        <w:rPr>
          <w:rFonts w:ascii="Times New Roman" w:eastAsia="Times New Roman" w:hAnsi="Times New Roman" w:cs="Times New Roman"/>
          <w:color w:val="000000"/>
          <w:lang w:eastAsia="pl-PL"/>
        </w:rPr>
      </w:pPr>
      <w:r w:rsidRPr="00DB24F7">
        <w:rPr>
          <w:rFonts w:ascii="Times New Roman" w:eastAsia="Times New Roman" w:hAnsi="Times New Roman" w:cs="Times New Roman"/>
          <w:color w:val="000000"/>
          <w:lang w:eastAsia="pl-PL"/>
        </w:rPr>
        <w:t>Załącznik nr 5</w:t>
      </w:r>
      <w:r w:rsidRPr="00DB24F7">
        <w:rPr>
          <w:rFonts w:ascii="Times New Roman" w:eastAsia="Times New Roman" w:hAnsi="Times New Roman" w:cs="Times New Roman"/>
          <w:color w:val="000000"/>
          <w:lang w:eastAsia="pl-PL"/>
        </w:rPr>
        <w:tab/>
      </w:r>
      <w:r w:rsidR="00D847F8" w:rsidRPr="00D847F8">
        <w:rPr>
          <w:rFonts w:ascii="Times New Roman" w:hAnsi="Times New Roman" w:cs="Times New Roman"/>
          <w:sz w:val="24"/>
          <w:szCs w:val="24"/>
        </w:rPr>
        <w:t>Wykaz narzędzi, wyposażenia zakładu i urządzeń technicznych</w:t>
      </w:r>
    </w:p>
    <w:p w:rsidR="001A572E" w:rsidRPr="00DB24F7" w:rsidRDefault="004716A4" w:rsidP="00161508">
      <w:pPr>
        <w:autoSpaceDE w:val="0"/>
        <w:autoSpaceDN w:val="0"/>
        <w:adjustRightInd w:val="0"/>
        <w:spacing w:after="0" w:line="280" w:lineRule="atLeast"/>
        <w:ind w:left="1560" w:hanging="1560"/>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Załącznik nr 6</w:t>
      </w:r>
      <w:r>
        <w:rPr>
          <w:rFonts w:ascii="Times New Roman" w:eastAsia="Times New Roman" w:hAnsi="Times New Roman" w:cs="Times New Roman"/>
          <w:color w:val="000000"/>
          <w:lang w:eastAsia="pl-PL"/>
        </w:rPr>
        <w:tab/>
      </w:r>
      <w:r w:rsidR="00E7656B">
        <w:rPr>
          <w:rFonts w:ascii="Times New Roman" w:eastAsia="Times New Roman" w:hAnsi="Times New Roman" w:cs="Times New Roman"/>
          <w:color w:val="000000"/>
          <w:lang w:eastAsia="pl-PL"/>
        </w:rPr>
        <w:t>Oświadczenie nr 1</w:t>
      </w:r>
    </w:p>
    <w:p w:rsidR="00A37D04" w:rsidRPr="00DB24F7" w:rsidRDefault="001A572E" w:rsidP="00161508">
      <w:pPr>
        <w:autoSpaceDE w:val="0"/>
        <w:autoSpaceDN w:val="0"/>
        <w:adjustRightInd w:val="0"/>
        <w:spacing w:after="0" w:line="240" w:lineRule="auto"/>
        <w:jc w:val="both"/>
        <w:rPr>
          <w:rFonts w:ascii="Times New Roman" w:hAnsi="Times New Roman" w:cs="Times New Roman"/>
        </w:rPr>
      </w:pPr>
      <w:r w:rsidRPr="00DB24F7">
        <w:rPr>
          <w:rFonts w:ascii="Times New Roman" w:eastAsia="Times New Roman" w:hAnsi="Times New Roman" w:cs="Times New Roman"/>
          <w:color w:val="000000"/>
          <w:lang w:eastAsia="pl-PL"/>
        </w:rPr>
        <w:t xml:space="preserve">Załącznik nr </w:t>
      </w:r>
      <w:r w:rsidR="006F3338">
        <w:rPr>
          <w:rFonts w:ascii="Times New Roman" w:eastAsia="Times New Roman" w:hAnsi="Times New Roman" w:cs="Times New Roman"/>
          <w:color w:val="000000"/>
          <w:lang w:eastAsia="pl-PL"/>
        </w:rPr>
        <w:t>7</w:t>
      </w:r>
      <w:r w:rsidRPr="00DB24F7">
        <w:rPr>
          <w:rFonts w:ascii="Times New Roman" w:eastAsia="Times New Roman" w:hAnsi="Times New Roman" w:cs="Times New Roman"/>
          <w:color w:val="000000"/>
          <w:lang w:eastAsia="pl-PL"/>
        </w:rPr>
        <w:tab/>
      </w:r>
      <w:r w:rsidR="00A37D04" w:rsidRPr="00DB24F7">
        <w:rPr>
          <w:rFonts w:ascii="Times New Roman" w:eastAsia="Times New Roman" w:hAnsi="Times New Roman" w:cs="Times New Roman"/>
          <w:color w:val="000000"/>
          <w:lang w:eastAsia="pl-PL"/>
        </w:rPr>
        <w:t xml:space="preserve">   Informacja o przynależności do tej samej grupy kapitałowej</w:t>
      </w:r>
    </w:p>
    <w:p w:rsidR="001A572E" w:rsidRPr="00B93303" w:rsidRDefault="001A572E" w:rsidP="00161508">
      <w:pPr>
        <w:autoSpaceDE w:val="0"/>
        <w:autoSpaceDN w:val="0"/>
        <w:adjustRightInd w:val="0"/>
        <w:spacing w:line="280" w:lineRule="atLeast"/>
        <w:rPr>
          <w:rFonts w:ascii="Arial Narrow" w:eastAsia="Times New Roman" w:hAnsi="Arial Narrow" w:cs="Tahoma"/>
          <w:color w:val="000000"/>
          <w:sz w:val="20"/>
          <w:szCs w:val="20"/>
          <w:lang w:eastAsia="pl-PL"/>
        </w:rPr>
      </w:pPr>
    </w:p>
    <w:sectPr w:rsidR="001A572E" w:rsidRPr="00B93303" w:rsidSect="00A10EE9">
      <w:footerReference w:type="default" r:id="rId11"/>
      <w:pgSz w:w="11906" w:h="16838"/>
      <w:pgMar w:top="851" w:right="141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51AB" w:rsidRDefault="00E151AB" w:rsidP="00AB040B">
      <w:pPr>
        <w:spacing w:after="0" w:line="240" w:lineRule="auto"/>
      </w:pPr>
      <w:r>
        <w:separator/>
      </w:r>
    </w:p>
  </w:endnote>
  <w:endnote w:type="continuationSeparator" w:id="0">
    <w:p w:rsidR="00E151AB" w:rsidRDefault="00E151AB" w:rsidP="00AB0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EE"/>
    <w:family w:val="roman"/>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charset w:val="00"/>
    <w:family w:val="auto"/>
    <w:pitch w:val="default"/>
  </w:font>
  <w:font w:name="TimesNewRomanPS-BoldMT">
    <w:altName w:val="Times New Roman"/>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0235"/>
      <w:docPartObj>
        <w:docPartGallery w:val="Page Numbers (Bottom of Page)"/>
        <w:docPartUnique/>
      </w:docPartObj>
    </w:sdtPr>
    <w:sdtEndPr/>
    <w:sdtContent>
      <w:p w:rsidR="008B70B2" w:rsidRDefault="008B70B2">
        <w:pPr>
          <w:pStyle w:val="Stopka"/>
          <w:jc w:val="right"/>
        </w:pPr>
        <w:r>
          <w:rPr>
            <w:noProof/>
          </w:rPr>
          <w:fldChar w:fldCharType="begin"/>
        </w:r>
        <w:r>
          <w:rPr>
            <w:noProof/>
          </w:rPr>
          <w:instrText xml:space="preserve"> PAGE   \* MERGEFORMAT </w:instrText>
        </w:r>
        <w:r>
          <w:rPr>
            <w:noProof/>
          </w:rPr>
          <w:fldChar w:fldCharType="separate"/>
        </w:r>
        <w:r>
          <w:rPr>
            <w:noProof/>
          </w:rPr>
          <w:t>11</w:t>
        </w:r>
        <w:r>
          <w:rPr>
            <w:noProof/>
          </w:rPr>
          <w:fldChar w:fldCharType="end"/>
        </w:r>
      </w:p>
    </w:sdtContent>
  </w:sdt>
  <w:p w:rsidR="008B70B2" w:rsidRDefault="008B70B2" w:rsidP="00182B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51AB" w:rsidRDefault="00E151AB" w:rsidP="00AB040B">
      <w:pPr>
        <w:spacing w:after="0" w:line="240" w:lineRule="auto"/>
      </w:pPr>
      <w:r>
        <w:separator/>
      </w:r>
    </w:p>
  </w:footnote>
  <w:footnote w:type="continuationSeparator" w:id="0">
    <w:p w:rsidR="00E151AB" w:rsidRDefault="00E151AB" w:rsidP="00AB04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00000008"/>
    <w:name w:val="WW8Num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11"/>
    <w:multiLevelType w:val="multilevel"/>
    <w:tmpl w:val="4DB23930"/>
    <w:name w:val="WW8Num17"/>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rPr>
        <w:b w:val="0"/>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Times New Roman" w:hAnsi="Times New Roman" w:cs="Times New Roman" w:hint="default"/>
        <w:color w:val="auto"/>
        <w:sz w:val="21"/>
        <w:szCs w:val="21"/>
        <w:lang w:eastAsia="pl-PL"/>
      </w:rPr>
    </w:lvl>
  </w:abstractNum>
  <w:abstractNum w:abstractNumId="5" w15:restartNumberingAfterBreak="0">
    <w:nsid w:val="0000001B"/>
    <w:multiLevelType w:val="singleLevel"/>
    <w:tmpl w:val="04150011"/>
    <w:lvl w:ilvl="0">
      <w:start w:val="1"/>
      <w:numFmt w:val="decimal"/>
      <w:lvlText w:val="%1)"/>
      <w:lvlJc w:val="left"/>
      <w:pPr>
        <w:ind w:left="720" w:hanging="360"/>
      </w:pPr>
      <w:rPr>
        <w:rFonts w:hint="default"/>
      </w:rPr>
    </w:lvl>
  </w:abstractNum>
  <w:abstractNum w:abstractNumId="6" w15:restartNumberingAfterBreak="0">
    <w:nsid w:val="0000002A"/>
    <w:multiLevelType w:val="multilevel"/>
    <w:tmpl w:val="DBA00DAE"/>
    <w:name w:val="WW8Num42"/>
    <w:lvl w:ilvl="0">
      <w:start w:val="1"/>
      <w:numFmt w:val="upperRoman"/>
      <w:lvlText w:val="%1."/>
      <w:lvlJc w:val="left"/>
      <w:pPr>
        <w:tabs>
          <w:tab w:val="num" w:pos="708"/>
        </w:tabs>
        <w:ind w:left="1080" w:hanging="720"/>
      </w:pPr>
      <w:rPr>
        <w:rFonts w:hint="default"/>
        <w:b/>
        <w:sz w:val="32"/>
        <w:szCs w:val="32"/>
      </w:rPr>
    </w:lvl>
    <w:lvl w:ilvl="1">
      <w:start w:val="1"/>
      <w:numFmt w:val="lowerLetter"/>
      <w:lvlText w:val="%2."/>
      <w:lvlJc w:val="left"/>
      <w:pPr>
        <w:tabs>
          <w:tab w:val="num" w:pos="0"/>
        </w:tabs>
        <w:ind w:left="1080" w:hanging="36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7" w15:restartNumberingAfterBreak="0">
    <w:nsid w:val="06587DDA"/>
    <w:multiLevelType w:val="multilevel"/>
    <w:tmpl w:val="D57C793C"/>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7CA77A5"/>
    <w:multiLevelType w:val="hybridMultilevel"/>
    <w:tmpl w:val="9C98FF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E924D3"/>
    <w:multiLevelType w:val="multilevel"/>
    <w:tmpl w:val="5EAEA89C"/>
    <w:lvl w:ilvl="0">
      <w:start w:val="1"/>
      <w:numFmt w:val="decimal"/>
      <w:lvlText w:val="%1."/>
      <w:lvlJc w:val="left"/>
      <w:pPr>
        <w:ind w:left="720" w:hanging="360"/>
      </w:pPr>
      <w:rPr>
        <w:rFonts w:hint="default"/>
        <w:b w:val="0"/>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8850E21"/>
    <w:multiLevelType w:val="hybridMultilevel"/>
    <w:tmpl w:val="4F666D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3F6E2B"/>
    <w:multiLevelType w:val="hybridMultilevel"/>
    <w:tmpl w:val="6FEAEACE"/>
    <w:lvl w:ilvl="0" w:tplc="7FE882B6">
      <w:start w:val="2"/>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DF3B41"/>
    <w:multiLevelType w:val="hybridMultilevel"/>
    <w:tmpl w:val="B1F21994"/>
    <w:lvl w:ilvl="0" w:tplc="AB485B7E">
      <w:start w:val="1"/>
      <w:numFmt w:val="decimal"/>
      <w:lvlText w:val="%1)"/>
      <w:lvlJc w:val="left"/>
      <w:pPr>
        <w:ind w:left="1080" w:hanging="360"/>
      </w:pPr>
      <w:rPr>
        <w:rFonts w:ascii="Times New Roman" w:eastAsia="Calibri" w:hAnsi="Times New Roman" w:cs="Times New Roman"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6E21CE2"/>
    <w:multiLevelType w:val="hybridMultilevel"/>
    <w:tmpl w:val="A6B061EE"/>
    <w:lvl w:ilvl="0" w:tplc="82E6191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4F1047"/>
    <w:multiLevelType w:val="multilevel"/>
    <w:tmpl w:val="A0DCAAD8"/>
    <w:lvl w:ilvl="0">
      <w:start w:val="7"/>
      <w:numFmt w:val="decimal"/>
      <w:lvlText w:val="%1."/>
      <w:lvlJc w:val="left"/>
      <w:pPr>
        <w:ind w:left="360" w:hanging="360"/>
      </w:pPr>
      <w:rPr>
        <w:rFonts w:hint="default"/>
      </w:rPr>
    </w:lvl>
    <w:lvl w:ilvl="1">
      <w:start w:val="1"/>
      <w:numFmt w:val="decimal"/>
      <w:lvlText w:val="%2."/>
      <w:lvlJc w:val="left"/>
      <w:pPr>
        <w:ind w:left="336" w:hanging="360"/>
      </w:pPr>
      <w:rPr>
        <w:rFonts w:ascii="Times New Roman" w:eastAsiaTheme="minorHAnsi" w:hAnsi="Times New Roman" w:cs="Times New Roman" w:hint="default"/>
        <w:b w:val="0"/>
      </w:rPr>
    </w:lvl>
    <w:lvl w:ilvl="2">
      <w:start w:val="1"/>
      <w:numFmt w:val="lowerLetter"/>
      <w:lvlText w:val="%3)"/>
      <w:lvlJc w:val="left"/>
      <w:pPr>
        <w:ind w:left="672" w:hanging="720"/>
      </w:pPr>
      <w:rPr>
        <w:rFonts w:ascii="Times New Roman" w:eastAsiaTheme="minorHAnsi" w:hAnsi="Times New Roman" w:cs="Times New Roman" w:hint="default"/>
      </w:rPr>
    </w:lvl>
    <w:lvl w:ilvl="3">
      <w:start w:val="1"/>
      <w:numFmt w:val="decimalZero"/>
      <w:lvlText w:val="%1.%2.%3.%4."/>
      <w:lvlJc w:val="left"/>
      <w:pPr>
        <w:ind w:left="648" w:hanging="720"/>
      </w:pPr>
      <w:rPr>
        <w:rFonts w:hint="default"/>
      </w:rPr>
    </w:lvl>
    <w:lvl w:ilvl="4">
      <w:start w:val="1"/>
      <w:numFmt w:val="decimal"/>
      <w:lvlText w:val="%1.%2.%3.%4.%5."/>
      <w:lvlJc w:val="left"/>
      <w:pPr>
        <w:ind w:left="624" w:hanging="720"/>
      </w:pPr>
      <w:rPr>
        <w:rFonts w:hint="default"/>
      </w:rPr>
    </w:lvl>
    <w:lvl w:ilvl="5">
      <w:start w:val="1"/>
      <w:numFmt w:val="decimal"/>
      <w:lvlText w:val="%1.%2.%3.%4.%5.%6."/>
      <w:lvlJc w:val="left"/>
      <w:pPr>
        <w:ind w:left="960" w:hanging="1080"/>
      </w:pPr>
      <w:rPr>
        <w:rFonts w:hint="default"/>
      </w:rPr>
    </w:lvl>
    <w:lvl w:ilvl="6">
      <w:start w:val="1"/>
      <w:numFmt w:val="decimal"/>
      <w:lvlText w:val="%1.%2.%3.%4.%5.%6.%7."/>
      <w:lvlJc w:val="left"/>
      <w:pPr>
        <w:ind w:left="936" w:hanging="1080"/>
      </w:pPr>
      <w:rPr>
        <w:rFonts w:hint="default"/>
      </w:rPr>
    </w:lvl>
    <w:lvl w:ilvl="7">
      <w:start w:val="1"/>
      <w:numFmt w:val="decimal"/>
      <w:lvlText w:val="%1.%2.%3.%4.%5.%6.%7.%8."/>
      <w:lvlJc w:val="left"/>
      <w:pPr>
        <w:ind w:left="1272" w:hanging="1440"/>
      </w:pPr>
      <w:rPr>
        <w:rFonts w:hint="default"/>
      </w:rPr>
    </w:lvl>
    <w:lvl w:ilvl="8">
      <w:start w:val="1"/>
      <w:numFmt w:val="decimal"/>
      <w:lvlText w:val="%1.%2.%3.%4.%5.%6.%7.%8.%9."/>
      <w:lvlJc w:val="left"/>
      <w:pPr>
        <w:ind w:left="1248" w:hanging="1440"/>
      </w:pPr>
      <w:rPr>
        <w:rFonts w:hint="default"/>
      </w:rPr>
    </w:lvl>
  </w:abstractNum>
  <w:abstractNum w:abstractNumId="15" w15:restartNumberingAfterBreak="0">
    <w:nsid w:val="1CE82EF1"/>
    <w:multiLevelType w:val="hybridMultilevel"/>
    <w:tmpl w:val="FCAC031C"/>
    <w:lvl w:ilvl="0" w:tplc="B030D54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0DF457C"/>
    <w:multiLevelType w:val="hybridMultilevel"/>
    <w:tmpl w:val="70B447FA"/>
    <w:lvl w:ilvl="0" w:tplc="3D2404FC">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5A3F57"/>
    <w:multiLevelType w:val="hybridMultilevel"/>
    <w:tmpl w:val="3F54FE9C"/>
    <w:lvl w:ilvl="0" w:tplc="D6F87D06">
      <w:start w:val="1"/>
      <w:numFmt w:val="bullet"/>
      <w:lvlText w:val="-"/>
      <w:lvlJc w:val="left"/>
      <w:pPr>
        <w:ind w:left="990" w:hanging="360"/>
      </w:pPr>
      <w:rPr>
        <w:rFonts w:ascii="Verdana" w:hAnsi="Verdana" w:hint="default"/>
      </w:rPr>
    </w:lvl>
    <w:lvl w:ilvl="1" w:tplc="04150003" w:tentative="1">
      <w:start w:val="1"/>
      <w:numFmt w:val="bullet"/>
      <w:lvlText w:val="o"/>
      <w:lvlJc w:val="left"/>
      <w:pPr>
        <w:ind w:left="1710" w:hanging="360"/>
      </w:pPr>
      <w:rPr>
        <w:rFonts w:ascii="Courier New" w:hAnsi="Courier New" w:cs="Courier New" w:hint="default"/>
      </w:rPr>
    </w:lvl>
    <w:lvl w:ilvl="2" w:tplc="04150005" w:tentative="1">
      <w:start w:val="1"/>
      <w:numFmt w:val="bullet"/>
      <w:lvlText w:val=""/>
      <w:lvlJc w:val="left"/>
      <w:pPr>
        <w:ind w:left="2430" w:hanging="360"/>
      </w:pPr>
      <w:rPr>
        <w:rFonts w:ascii="Wingdings" w:hAnsi="Wingdings" w:hint="default"/>
      </w:rPr>
    </w:lvl>
    <w:lvl w:ilvl="3" w:tplc="04150001" w:tentative="1">
      <w:start w:val="1"/>
      <w:numFmt w:val="bullet"/>
      <w:lvlText w:val=""/>
      <w:lvlJc w:val="left"/>
      <w:pPr>
        <w:ind w:left="3150" w:hanging="360"/>
      </w:pPr>
      <w:rPr>
        <w:rFonts w:ascii="Symbol" w:hAnsi="Symbol" w:hint="default"/>
      </w:rPr>
    </w:lvl>
    <w:lvl w:ilvl="4" w:tplc="04150003" w:tentative="1">
      <w:start w:val="1"/>
      <w:numFmt w:val="bullet"/>
      <w:lvlText w:val="o"/>
      <w:lvlJc w:val="left"/>
      <w:pPr>
        <w:ind w:left="3870" w:hanging="360"/>
      </w:pPr>
      <w:rPr>
        <w:rFonts w:ascii="Courier New" w:hAnsi="Courier New" w:cs="Courier New" w:hint="default"/>
      </w:rPr>
    </w:lvl>
    <w:lvl w:ilvl="5" w:tplc="04150005" w:tentative="1">
      <w:start w:val="1"/>
      <w:numFmt w:val="bullet"/>
      <w:lvlText w:val=""/>
      <w:lvlJc w:val="left"/>
      <w:pPr>
        <w:ind w:left="4590" w:hanging="360"/>
      </w:pPr>
      <w:rPr>
        <w:rFonts w:ascii="Wingdings" w:hAnsi="Wingdings" w:hint="default"/>
      </w:rPr>
    </w:lvl>
    <w:lvl w:ilvl="6" w:tplc="04150001" w:tentative="1">
      <w:start w:val="1"/>
      <w:numFmt w:val="bullet"/>
      <w:lvlText w:val=""/>
      <w:lvlJc w:val="left"/>
      <w:pPr>
        <w:ind w:left="5310" w:hanging="360"/>
      </w:pPr>
      <w:rPr>
        <w:rFonts w:ascii="Symbol" w:hAnsi="Symbol" w:hint="default"/>
      </w:rPr>
    </w:lvl>
    <w:lvl w:ilvl="7" w:tplc="04150003" w:tentative="1">
      <w:start w:val="1"/>
      <w:numFmt w:val="bullet"/>
      <w:lvlText w:val="o"/>
      <w:lvlJc w:val="left"/>
      <w:pPr>
        <w:ind w:left="6030" w:hanging="360"/>
      </w:pPr>
      <w:rPr>
        <w:rFonts w:ascii="Courier New" w:hAnsi="Courier New" w:cs="Courier New" w:hint="default"/>
      </w:rPr>
    </w:lvl>
    <w:lvl w:ilvl="8" w:tplc="04150005" w:tentative="1">
      <w:start w:val="1"/>
      <w:numFmt w:val="bullet"/>
      <w:lvlText w:val=""/>
      <w:lvlJc w:val="left"/>
      <w:pPr>
        <w:ind w:left="6750" w:hanging="360"/>
      </w:pPr>
      <w:rPr>
        <w:rFonts w:ascii="Wingdings" w:hAnsi="Wingdings" w:hint="default"/>
      </w:rPr>
    </w:lvl>
  </w:abstractNum>
  <w:abstractNum w:abstractNumId="18" w15:restartNumberingAfterBreak="0">
    <w:nsid w:val="242434EE"/>
    <w:multiLevelType w:val="hybridMultilevel"/>
    <w:tmpl w:val="CA14DD2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316D2E"/>
    <w:multiLevelType w:val="hybridMultilevel"/>
    <w:tmpl w:val="A0AC9102"/>
    <w:lvl w:ilvl="0" w:tplc="C2E697B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9E7887"/>
    <w:multiLevelType w:val="hybridMultilevel"/>
    <w:tmpl w:val="D2767E4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9A23E0"/>
    <w:multiLevelType w:val="hybridMultilevel"/>
    <w:tmpl w:val="F60021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2C6199"/>
    <w:multiLevelType w:val="multilevel"/>
    <w:tmpl w:val="DA14C314"/>
    <w:lvl w:ilvl="0">
      <w:start w:val="17"/>
      <w:numFmt w:val="decimal"/>
      <w:lvlText w:val="%1."/>
      <w:lvlJc w:val="left"/>
      <w:pPr>
        <w:ind w:left="360" w:hanging="360"/>
      </w:pPr>
      <w:rPr>
        <w:rFonts w:hint="default"/>
        <w:b/>
      </w:rPr>
    </w:lvl>
    <w:lvl w:ilvl="1">
      <w:start w:val="1"/>
      <w:numFmt w:val="decimal"/>
      <w:lvlText w:val="%2."/>
      <w:lvlJc w:val="left"/>
      <w:pPr>
        <w:ind w:left="336" w:hanging="360"/>
      </w:pPr>
      <w:rPr>
        <w:rFonts w:ascii="Times New Roman" w:eastAsiaTheme="minorHAnsi" w:hAnsi="Times New Roman" w:cs="Times New Roman" w:hint="default"/>
        <w:b w:val="0"/>
      </w:rPr>
    </w:lvl>
    <w:lvl w:ilvl="2">
      <w:start w:val="1"/>
      <w:numFmt w:val="lowerLetter"/>
      <w:lvlText w:val="%3)"/>
      <w:lvlJc w:val="left"/>
      <w:pPr>
        <w:ind w:left="672" w:hanging="720"/>
      </w:pPr>
      <w:rPr>
        <w:rFonts w:ascii="Times New Roman" w:eastAsiaTheme="minorHAnsi" w:hAnsi="Times New Roman" w:cs="Times New Roman" w:hint="default"/>
      </w:rPr>
    </w:lvl>
    <w:lvl w:ilvl="3">
      <w:start w:val="1"/>
      <w:numFmt w:val="decimalZero"/>
      <w:lvlText w:val="%1.%2.%3.%4."/>
      <w:lvlJc w:val="left"/>
      <w:pPr>
        <w:ind w:left="648" w:hanging="720"/>
      </w:pPr>
      <w:rPr>
        <w:rFonts w:hint="default"/>
      </w:rPr>
    </w:lvl>
    <w:lvl w:ilvl="4">
      <w:start w:val="1"/>
      <w:numFmt w:val="decimal"/>
      <w:lvlText w:val="%1.%2.%3.%4.%5."/>
      <w:lvlJc w:val="left"/>
      <w:pPr>
        <w:ind w:left="624" w:hanging="720"/>
      </w:pPr>
      <w:rPr>
        <w:rFonts w:hint="default"/>
      </w:rPr>
    </w:lvl>
    <w:lvl w:ilvl="5">
      <w:start w:val="1"/>
      <w:numFmt w:val="decimal"/>
      <w:lvlText w:val="%1.%2.%3.%4.%5.%6."/>
      <w:lvlJc w:val="left"/>
      <w:pPr>
        <w:ind w:left="960" w:hanging="1080"/>
      </w:pPr>
      <w:rPr>
        <w:rFonts w:hint="default"/>
      </w:rPr>
    </w:lvl>
    <w:lvl w:ilvl="6">
      <w:start w:val="1"/>
      <w:numFmt w:val="decimal"/>
      <w:lvlText w:val="%1.%2.%3.%4.%5.%6.%7."/>
      <w:lvlJc w:val="left"/>
      <w:pPr>
        <w:ind w:left="936" w:hanging="1080"/>
      </w:pPr>
      <w:rPr>
        <w:rFonts w:hint="default"/>
      </w:rPr>
    </w:lvl>
    <w:lvl w:ilvl="7">
      <w:start w:val="1"/>
      <w:numFmt w:val="decimal"/>
      <w:lvlText w:val="%1.%2.%3.%4.%5.%6.%7.%8."/>
      <w:lvlJc w:val="left"/>
      <w:pPr>
        <w:ind w:left="1272" w:hanging="1440"/>
      </w:pPr>
      <w:rPr>
        <w:rFonts w:hint="default"/>
      </w:rPr>
    </w:lvl>
    <w:lvl w:ilvl="8">
      <w:start w:val="1"/>
      <w:numFmt w:val="decimal"/>
      <w:lvlText w:val="%1.%2.%3.%4.%5.%6.%7.%8.%9."/>
      <w:lvlJc w:val="left"/>
      <w:pPr>
        <w:ind w:left="1248" w:hanging="1440"/>
      </w:pPr>
      <w:rPr>
        <w:rFonts w:hint="default"/>
      </w:rPr>
    </w:lvl>
  </w:abstractNum>
  <w:abstractNum w:abstractNumId="23" w15:restartNumberingAfterBreak="0">
    <w:nsid w:val="2C7C3E62"/>
    <w:multiLevelType w:val="hybridMultilevel"/>
    <w:tmpl w:val="72BC31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EA30D1"/>
    <w:multiLevelType w:val="multilevel"/>
    <w:tmpl w:val="CE6CBAA2"/>
    <w:lvl w:ilvl="0">
      <w:start w:val="7"/>
      <w:numFmt w:val="decimal"/>
      <w:lvlText w:val="%1."/>
      <w:lvlJc w:val="left"/>
      <w:pPr>
        <w:ind w:left="360" w:hanging="360"/>
      </w:pPr>
      <w:rPr>
        <w:rFonts w:hint="default"/>
      </w:rPr>
    </w:lvl>
    <w:lvl w:ilvl="1">
      <w:start w:val="1"/>
      <w:numFmt w:val="decimal"/>
      <w:lvlText w:val="%2."/>
      <w:lvlJc w:val="left"/>
      <w:pPr>
        <w:ind w:left="336" w:hanging="360"/>
      </w:pPr>
      <w:rPr>
        <w:rFonts w:ascii="Times New Roman" w:eastAsiaTheme="minorHAnsi" w:hAnsi="Times New Roman" w:cs="Times New Roman" w:hint="default"/>
        <w:b w:val="0"/>
      </w:rPr>
    </w:lvl>
    <w:lvl w:ilvl="2">
      <w:start w:val="1"/>
      <w:numFmt w:val="lowerLetter"/>
      <w:lvlText w:val="%3)"/>
      <w:lvlJc w:val="left"/>
      <w:pPr>
        <w:ind w:left="672" w:hanging="720"/>
      </w:pPr>
      <w:rPr>
        <w:rFonts w:ascii="Times New Roman" w:eastAsiaTheme="minorHAnsi" w:hAnsi="Times New Roman" w:cs="Times New Roman" w:hint="default"/>
      </w:rPr>
    </w:lvl>
    <w:lvl w:ilvl="3">
      <w:start w:val="1"/>
      <w:numFmt w:val="decimalZero"/>
      <w:lvlText w:val="%1.%2.%3.%4."/>
      <w:lvlJc w:val="left"/>
      <w:pPr>
        <w:ind w:left="648" w:hanging="720"/>
      </w:pPr>
      <w:rPr>
        <w:rFonts w:hint="default"/>
      </w:rPr>
    </w:lvl>
    <w:lvl w:ilvl="4">
      <w:start w:val="1"/>
      <w:numFmt w:val="decimal"/>
      <w:lvlText w:val="%1.%2.%3.%4.%5."/>
      <w:lvlJc w:val="left"/>
      <w:pPr>
        <w:ind w:left="624" w:hanging="720"/>
      </w:pPr>
      <w:rPr>
        <w:rFonts w:hint="default"/>
      </w:rPr>
    </w:lvl>
    <w:lvl w:ilvl="5">
      <w:start w:val="1"/>
      <w:numFmt w:val="decimal"/>
      <w:lvlText w:val="%1.%2.%3.%4.%5.%6."/>
      <w:lvlJc w:val="left"/>
      <w:pPr>
        <w:ind w:left="960" w:hanging="1080"/>
      </w:pPr>
      <w:rPr>
        <w:rFonts w:hint="default"/>
      </w:rPr>
    </w:lvl>
    <w:lvl w:ilvl="6">
      <w:start w:val="1"/>
      <w:numFmt w:val="decimal"/>
      <w:lvlText w:val="%1.%2.%3.%4.%5.%6.%7."/>
      <w:lvlJc w:val="left"/>
      <w:pPr>
        <w:ind w:left="936" w:hanging="1080"/>
      </w:pPr>
      <w:rPr>
        <w:rFonts w:hint="default"/>
      </w:rPr>
    </w:lvl>
    <w:lvl w:ilvl="7">
      <w:start w:val="1"/>
      <w:numFmt w:val="decimal"/>
      <w:lvlText w:val="%1.%2.%3.%4.%5.%6.%7.%8."/>
      <w:lvlJc w:val="left"/>
      <w:pPr>
        <w:ind w:left="1272" w:hanging="1440"/>
      </w:pPr>
      <w:rPr>
        <w:rFonts w:hint="default"/>
      </w:rPr>
    </w:lvl>
    <w:lvl w:ilvl="8">
      <w:start w:val="1"/>
      <w:numFmt w:val="decimal"/>
      <w:lvlText w:val="%1.%2.%3.%4.%5.%6.%7.%8.%9."/>
      <w:lvlJc w:val="left"/>
      <w:pPr>
        <w:ind w:left="1248" w:hanging="1440"/>
      </w:pPr>
      <w:rPr>
        <w:rFonts w:hint="default"/>
      </w:rPr>
    </w:lvl>
  </w:abstractNum>
  <w:abstractNum w:abstractNumId="25" w15:restartNumberingAfterBreak="0">
    <w:nsid w:val="2F2F6B20"/>
    <w:multiLevelType w:val="hybridMultilevel"/>
    <w:tmpl w:val="EFD2D6BE"/>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992D6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384072D"/>
    <w:multiLevelType w:val="hybridMultilevel"/>
    <w:tmpl w:val="D53616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E92BD6"/>
    <w:multiLevelType w:val="hybridMultilevel"/>
    <w:tmpl w:val="C43CD8F4"/>
    <w:lvl w:ilvl="0" w:tplc="04150017">
      <w:start w:val="1"/>
      <w:numFmt w:val="lowerLetter"/>
      <w:lvlText w:val="%1)"/>
      <w:lvlJc w:val="left"/>
      <w:pPr>
        <w:ind w:left="1392" w:hanging="360"/>
      </w:pPr>
    </w:lvl>
    <w:lvl w:ilvl="1" w:tplc="04150019" w:tentative="1">
      <w:start w:val="1"/>
      <w:numFmt w:val="lowerLetter"/>
      <w:lvlText w:val="%2."/>
      <w:lvlJc w:val="left"/>
      <w:pPr>
        <w:ind w:left="2112" w:hanging="360"/>
      </w:pPr>
    </w:lvl>
    <w:lvl w:ilvl="2" w:tplc="0415001B" w:tentative="1">
      <w:start w:val="1"/>
      <w:numFmt w:val="lowerRoman"/>
      <w:lvlText w:val="%3."/>
      <w:lvlJc w:val="right"/>
      <w:pPr>
        <w:ind w:left="2832" w:hanging="180"/>
      </w:pPr>
    </w:lvl>
    <w:lvl w:ilvl="3" w:tplc="0415000F" w:tentative="1">
      <w:start w:val="1"/>
      <w:numFmt w:val="decimal"/>
      <w:lvlText w:val="%4."/>
      <w:lvlJc w:val="left"/>
      <w:pPr>
        <w:ind w:left="3552" w:hanging="360"/>
      </w:pPr>
    </w:lvl>
    <w:lvl w:ilvl="4" w:tplc="04150019" w:tentative="1">
      <w:start w:val="1"/>
      <w:numFmt w:val="lowerLetter"/>
      <w:lvlText w:val="%5."/>
      <w:lvlJc w:val="left"/>
      <w:pPr>
        <w:ind w:left="4272" w:hanging="360"/>
      </w:pPr>
    </w:lvl>
    <w:lvl w:ilvl="5" w:tplc="0415001B" w:tentative="1">
      <w:start w:val="1"/>
      <w:numFmt w:val="lowerRoman"/>
      <w:lvlText w:val="%6."/>
      <w:lvlJc w:val="right"/>
      <w:pPr>
        <w:ind w:left="4992" w:hanging="180"/>
      </w:pPr>
    </w:lvl>
    <w:lvl w:ilvl="6" w:tplc="0415000F" w:tentative="1">
      <w:start w:val="1"/>
      <w:numFmt w:val="decimal"/>
      <w:lvlText w:val="%7."/>
      <w:lvlJc w:val="left"/>
      <w:pPr>
        <w:ind w:left="5712" w:hanging="360"/>
      </w:pPr>
    </w:lvl>
    <w:lvl w:ilvl="7" w:tplc="04150019" w:tentative="1">
      <w:start w:val="1"/>
      <w:numFmt w:val="lowerLetter"/>
      <w:lvlText w:val="%8."/>
      <w:lvlJc w:val="left"/>
      <w:pPr>
        <w:ind w:left="6432" w:hanging="360"/>
      </w:pPr>
    </w:lvl>
    <w:lvl w:ilvl="8" w:tplc="0415001B" w:tentative="1">
      <w:start w:val="1"/>
      <w:numFmt w:val="lowerRoman"/>
      <w:lvlText w:val="%9."/>
      <w:lvlJc w:val="right"/>
      <w:pPr>
        <w:ind w:left="7152" w:hanging="180"/>
      </w:pPr>
    </w:lvl>
  </w:abstractNum>
  <w:abstractNum w:abstractNumId="29" w15:restartNumberingAfterBreak="0">
    <w:nsid w:val="34346994"/>
    <w:multiLevelType w:val="hybridMultilevel"/>
    <w:tmpl w:val="5270E3F4"/>
    <w:lvl w:ilvl="0" w:tplc="9F16B0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CA2117"/>
    <w:multiLevelType w:val="hybridMultilevel"/>
    <w:tmpl w:val="BDB689AE"/>
    <w:lvl w:ilvl="0" w:tplc="EF8A29FA">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377A039D"/>
    <w:multiLevelType w:val="multilevel"/>
    <w:tmpl w:val="A79C99B6"/>
    <w:styleLink w:val="WW8Num34"/>
    <w:lvl w:ilvl="0">
      <w:start w:val="1"/>
      <w:numFmt w:val="decimal"/>
      <w:lvlText w:val="%1."/>
      <w:lvlJc w:val="left"/>
      <w:rPr>
        <w:rFonts w:eastAsia="Times-Roman, 'Times New Roman'"/>
        <w:b w:val="0"/>
        <w:bCs w:val="0"/>
        <w:color w:val="000000"/>
      </w:rPr>
    </w:lvl>
    <w:lvl w:ilvl="1">
      <w:start w:val="1"/>
      <w:numFmt w:val="decimal"/>
      <w:lvlText w:val="%2)"/>
      <w:lvlJc w:val="left"/>
      <w:rPr>
        <w:rFonts w:eastAsia="Times-Roman, 'Times New Roman'"/>
        <w:b w:val="0"/>
        <w:bCs w:val="0"/>
        <w:color w:val="000000"/>
      </w:rPr>
    </w:lvl>
    <w:lvl w:ilvl="2">
      <w:numFmt w:val="bullet"/>
      <w:lvlText w:val=""/>
      <w:lvlJc w:val="left"/>
      <w:rPr>
        <w:rFonts w:ascii="Symbol" w:hAnsi="Symbol" w:cs="Symbol"/>
        <w:strike w:val="0"/>
        <w:dstrike w:val="0"/>
      </w:rPr>
    </w:lvl>
    <w:lvl w:ilvl="3">
      <w:start w:val="1"/>
      <w:numFmt w:val="decimal"/>
      <w:lvlText w:val="%1.%2.%3.%4"/>
      <w:lvlJc w:val="left"/>
    </w:lvl>
    <w:lvl w:ilvl="4">
      <w:start w:val="1"/>
      <w:numFmt w:val="lowerLetter"/>
      <w:lvlText w:val="%5)"/>
      <w:lvlJc w:val="left"/>
      <w:rPr>
        <w:rFonts w:ascii="Times New Roman" w:hAnsi="Times New Roman" w:cs="Times New Roman"/>
      </w:rPr>
    </w:lvl>
    <w:lvl w:ilvl="5">
      <w:start w:val="1"/>
      <w:numFmt w:val="lowerRoman"/>
      <w:lvlText w:val="%6."/>
      <w:lvlJc w:val="left"/>
    </w:lvl>
    <w:lvl w:ilvl="6">
      <w:start w:val="1"/>
      <w:numFmt w:val="lowerRoman"/>
      <w:lvlText w:val="%7."/>
      <w:lvlJc w:val="left"/>
    </w:lvl>
    <w:lvl w:ilvl="7">
      <w:start w:val="1"/>
      <w:numFmt w:val="lowerRoman"/>
      <w:lvlText w:val="%8."/>
      <w:lvlJc w:val="left"/>
    </w:lvl>
    <w:lvl w:ilvl="8">
      <w:start w:val="1"/>
      <w:numFmt w:val="lowerRoman"/>
      <w:lvlText w:val="%9."/>
      <w:lvlJc w:val="left"/>
    </w:lvl>
  </w:abstractNum>
  <w:abstractNum w:abstractNumId="32" w15:restartNumberingAfterBreak="0">
    <w:nsid w:val="37AE5FEE"/>
    <w:multiLevelType w:val="hybridMultilevel"/>
    <w:tmpl w:val="2A08C786"/>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380844AF"/>
    <w:multiLevelType w:val="multilevel"/>
    <w:tmpl w:val="F8E62F56"/>
    <w:lvl w:ilvl="0">
      <w:start w:val="1"/>
      <w:numFmt w:val="decimal"/>
      <w:lvlText w:val="%1."/>
      <w:lvlJc w:val="left"/>
      <w:pPr>
        <w:ind w:left="360" w:hanging="360"/>
      </w:pPr>
      <w:rPr>
        <w:rFonts w:hint="default"/>
      </w:rPr>
    </w:lvl>
    <w:lvl w:ilvl="1">
      <w:start w:val="1"/>
      <w:numFmt w:val="decimal"/>
      <w:lvlText w:val="%2."/>
      <w:lvlJc w:val="left"/>
      <w:pPr>
        <w:ind w:left="336" w:hanging="360"/>
      </w:pPr>
      <w:rPr>
        <w:rFonts w:ascii="Times New Roman" w:eastAsiaTheme="minorHAnsi" w:hAnsi="Times New Roman" w:cs="Times New Roman" w:hint="default"/>
        <w:b w:val="0"/>
      </w:rPr>
    </w:lvl>
    <w:lvl w:ilvl="2">
      <w:start w:val="1"/>
      <w:numFmt w:val="lowerLetter"/>
      <w:lvlText w:val="%3)"/>
      <w:lvlJc w:val="left"/>
      <w:pPr>
        <w:ind w:left="672" w:hanging="720"/>
      </w:pPr>
      <w:rPr>
        <w:rFonts w:ascii="Times New Roman" w:eastAsiaTheme="minorHAnsi" w:hAnsi="Times New Roman" w:cs="Times New Roman" w:hint="default"/>
      </w:rPr>
    </w:lvl>
    <w:lvl w:ilvl="3">
      <w:start w:val="1"/>
      <w:numFmt w:val="decimalZero"/>
      <w:lvlText w:val="%1.%2.%3.%4."/>
      <w:lvlJc w:val="left"/>
      <w:pPr>
        <w:ind w:left="648" w:hanging="720"/>
      </w:pPr>
      <w:rPr>
        <w:rFonts w:hint="default"/>
      </w:rPr>
    </w:lvl>
    <w:lvl w:ilvl="4">
      <w:start w:val="1"/>
      <w:numFmt w:val="decimal"/>
      <w:lvlText w:val="%1.%2.%3.%4.%5."/>
      <w:lvlJc w:val="left"/>
      <w:pPr>
        <w:ind w:left="624" w:hanging="720"/>
      </w:pPr>
      <w:rPr>
        <w:rFonts w:hint="default"/>
      </w:rPr>
    </w:lvl>
    <w:lvl w:ilvl="5">
      <w:start w:val="1"/>
      <w:numFmt w:val="decimal"/>
      <w:lvlText w:val="%1.%2.%3.%4.%5.%6."/>
      <w:lvlJc w:val="left"/>
      <w:pPr>
        <w:ind w:left="960" w:hanging="1080"/>
      </w:pPr>
      <w:rPr>
        <w:rFonts w:hint="default"/>
      </w:rPr>
    </w:lvl>
    <w:lvl w:ilvl="6">
      <w:start w:val="1"/>
      <w:numFmt w:val="decimal"/>
      <w:lvlText w:val="%1.%2.%3.%4.%5.%6.%7."/>
      <w:lvlJc w:val="left"/>
      <w:pPr>
        <w:ind w:left="936" w:hanging="1080"/>
      </w:pPr>
      <w:rPr>
        <w:rFonts w:hint="default"/>
      </w:rPr>
    </w:lvl>
    <w:lvl w:ilvl="7">
      <w:start w:val="1"/>
      <w:numFmt w:val="decimal"/>
      <w:lvlText w:val="%1.%2.%3.%4.%5.%6.%7.%8."/>
      <w:lvlJc w:val="left"/>
      <w:pPr>
        <w:ind w:left="1272" w:hanging="1440"/>
      </w:pPr>
      <w:rPr>
        <w:rFonts w:hint="default"/>
      </w:rPr>
    </w:lvl>
    <w:lvl w:ilvl="8">
      <w:start w:val="1"/>
      <w:numFmt w:val="decimal"/>
      <w:lvlText w:val="%1.%2.%3.%4.%5.%6.%7.%8.%9."/>
      <w:lvlJc w:val="left"/>
      <w:pPr>
        <w:ind w:left="1248" w:hanging="1440"/>
      </w:pPr>
      <w:rPr>
        <w:rFonts w:hint="default"/>
      </w:rPr>
    </w:lvl>
  </w:abstractNum>
  <w:abstractNum w:abstractNumId="34" w15:restartNumberingAfterBreak="0">
    <w:nsid w:val="39C15A99"/>
    <w:multiLevelType w:val="hybridMultilevel"/>
    <w:tmpl w:val="ED00DA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9308B9"/>
    <w:multiLevelType w:val="hybridMultilevel"/>
    <w:tmpl w:val="B7A02DF0"/>
    <w:lvl w:ilvl="0" w:tplc="6876104A">
      <w:start w:val="1"/>
      <w:numFmt w:val="decimal"/>
      <w:lvlText w:val="%1."/>
      <w:lvlJc w:val="left"/>
      <w:pPr>
        <w:ind w:left="720" w:hanging="360"/>
      </w:pPr>
      <w:rPr>
        <w:rFonts w:ascii="Times New Roman" w:eastAsiaTheme="minorHAnsi" w:hAnsi="Times New Roman" w:cs="Times New Roman" w:hint="default"/>
      </w:rPr>
    </w:lvl>
    <w:lvl w:ilvl="1" w:tplc="04150019">
      <w:start w:val="1"/>
      <w:numFmt w:val="lowerLetter"/>
      <w:lvlText w:val="%2."/>
      <w:lvlJc w:val="left"/>
      <w:pPr>
        <w:ind w:left="1440" w:hanging="360"/>
      </w:pPr>
    </w:lvl>
    <w:lvl w:ilvl="2" w:tplc="04150011">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FB0110"/>
    <w:multiLevelType w:val="hybridMultilevel"/>
    <w:tmpl w:val="71BEEA6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3E2C5466"/>
    <w:multiLevelType w:val="multilevel"/>
    <w:tmpl w:val="3DD80092"/>
    <w:lvl w:ilvl="0">
      <w:start w:val="1"/>
      <w:numFmt w:val="decimal"/>
      <w:lvlText w:val="%1."/>
      <w:lvlJc w:val="left"/>
      <w:pPr>
        <w:ind w:left="502" w:hanging="360"/>
      </w:pPr>
      <w:rPr>
        <w:rFonts w:hint="default"/>
        <w:b/>
      </w:rPr>
    </w:lvl>
    <w:lvl w:ilvl="1">
      <w:start w:val="1"/>
      <w:numFmt w:val="decimal"/>
      <w:lvlText w:val="%2)"/>
      <w:lvlJc w:val="left"/>
      <w:pPr>
        <w:ind w:left="360" w:hanging="360"/>
      </w:pPr>
      <w:rPr>
        <w:rFonts w:hint="default"/>
        <w:b w:val="0"/>
      </w:rPr>
    </w:lvl>
    <w:lvl w:ilvl="2">
      <w:start w:val="1"/>
      <w:numFmt w:val="decimal"/>
      <w:isLgl/>
      <w:lvlText w:val="%1.%2.%3."/>
      <w:lvlJc w:val="left"/>
      <w:pPr>
        <w:ind w:left="1713"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3E9F190F"/>
    <w:multiLevelType w:val="hybridMultilevel"/>
    <w:tmpl w:val="B06478EA"/>
    <w:lvl w:ilvl="0" w:tplc="FB00E5F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3EA62BDC"/>
    <w:multiLevelType w:val="hybridMultilevel"/>
    <w:tmpl w:val="547EBEFE"/>
    <w:lvl w:ilvl="0" w:tplc="8B0CCC9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EC4193E"/>
    <w:multiLevelType w:val="hybridMultilevel"/>
    <w:tmpl w:val="0E86A1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02931D9"/>
    <w:multiLevelType w:val="multilevel"/>
    <w:tmpl w:val="2F72A500"/>
    <w:lvl w:ilvl="0">
      <w:start w:val="7"/>
      <w:numFmt w:val="decimal"/>
      <w:lvlText w:val="%1."/>
      <w:lvlJc w:val="left"/>
      <w:pPr>
        <w:ind w:left="360" w:hanging="360"/>
      </w:pPr>
      <w:rPr>
        <w:rFonts w:hint="default"/>
      </w:rPr>
    </w:lvl>
    <w:lvl w:ilvl="1">
      <w:start w:val="1"/>
      <w:numFmt w:val="decimal"/>
      <w:lvlText w:val="%2."/>
      <w:lvlJc w:val="left"/>
      <w:pPr>
        <w:ind w:left="336" w:hanging="360"/>
      </w:pPr>
      <w:rPr>
        <w:rFonts w:ascii="Times New Roman" w:eastAsiaTheme="minorHAnsi" w:hAnsi="Times New Roman" w:cs="Times New Roman" w:hint="default"/>
        <w:b w:val="0"/>
      </w:rPr>
    </w:lvl>
    <w:lvl w:ilvl="2">
      <w:start w:val="1"/>
      <w:numFmt w:val="lowerLetter"/>
      <w:lvlText w:val="%3)"/>
      <w:lvlJc w:val="left"/>
      <w:pPr>
        <w:ind w:left="672" w:hanging="720"/>
      </w:pPr>
      <w:rPr>
        <w:rFonts w:ascii="Times New Roman" w:eastAsiaTheme="minorHAnsi" w:hAnsi="Times New Roman" w:cs="Times New Roman" w:hint="default"/>
      </w:rPr>
    </w:lvl>
    <w:lvl w:ilvl="3">
      <w:start w:val="1"/>
      <w:numFmt w:val="decimalZero"/>
      <w:lvlText w:val="%1.%2.%3.%4."/>
      <w:lvlJc w:val="left"/>
      <w:pPr>
        <w:ind w:left="648" w:hanging="720"/>
      </w:pPr>
      <w:rPr>
        <w:rFonts w:hint="default"/>
      </w:rPr>
    </w:lvl>
    <w:lvl w:ilvl="4">
      <w:start w:val="1"/>
      <w:numFmt w:val="decimal"/>
      <w:lvlText w:val="%1.%2.%3.%4.%5."/>
      <w:lvlJc w:val="left"/>
      <w:pPr>
        <w:ind w:left="624" w:hanging="720"/>
      </w:pPr>
      <w:rPr>
        <w:rFonts w:hint="default"/>
      </w:rPr>
    </w:lvl>
    <w:lvl w:ilvl="5">
      <w:start w:val="1"/>
      <w:numFmt w:val="decimal"/>
      <w:lvlText w:val="%1.%2.%3.%4.%5.%6."/>
      <w:lvlJc w:val="left"/>
      <w:pPr>
        <w:ind w:left="960" w:hanging="1080"/>
      </w:pPr>
      <w:rPr>
        <w:rFonts w:hint="default"/>
      </w:rPr>
    </w:lvl>
    <w:lvl w:ilvl="6">
      <w:start w:val="1"/>
      <w:numFmt w:val="decimal"/>
      <w:lvlText w:val="%1.%2.%3.%4.%5.%6.%7."/>
      <w:lvlJc w:val="left"/>
      <w:pPr>
        <w:ind w:left="936" w:hanging="1080"/>
      </w:pPr>
      <w:rPr>
        <w:rFonts w:hint="default"/>
      </w:rPr>
    </w:lvl>
    <w:lvl w:ilvl="7">
      <w:start w:val="1"/>
      <w:numFmt w:val="decimal"/>
      <w:lvlText w:val="%1.%2.%3.%4.%5.%6.%7.%8."/>
      <w:lvlJc w:val="left"/>
      <w:pPr>
        <w:ind w:left="1272" w:hanging="1440"/>
      </w:pPr>
      <w:rPr>
        <w:rFonts w:hint="default"/>
      </w:rPr>
    </w:lvl>
    <w:lvl w:ilvl="8">
      <w:start w:val="1"/>
      <w:numFmt w:val="decimal"/>
      <w:lvlText w:val="%1.%2.%3.%4.%5.%6.%7.%8.%9."/>
      <w:lvlJc w:val="left"/>
      <w:pPr>
        <w:ind w:left="1248" w:hanging="1440"/>
      </w:pPr>
      <w:rPr>
        <w:rFonts w:hint="default"/>
      </w:rPr>
    </w:lvl>
  </w:abstractNum>
  <w:abstractNum w:abstractNumId="42" w15:restartNumberingAfterBreak="0">
    <w:nsid w:val="40D97A59"/>
    <w:multiLevelType w:val="hybridMultilevel"/>
    <w:tmpl w:val="5F3AAC3A"/>
    <w:lvl w:ilvl="0" w:tplc="BE6CC326">
      <w:start w:val="1"/>
      <w:numFmt w:val="decimal"/>
      <w:lvlText w:val="%1."/>
      <w:lvlJc w:val="left"/>
      <w:pPr>
        <w:ind w:left="1440" w:hanging="360"/>
      </w:pPr>
      <w:rPr>
        <w:rFonts w:ascii="Times New Roman" w:eastAsiaTheme="minorHAnsi" w:hAnsi="Times New Roman"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422A17B4"/>
    <w:multiLevelType w:val="multilevel"/>
    <w:tmpl w:val="E3885B14"/>
    <w:lvl w:ilvl="0">
      <w:start w:val="7"/>
      <w:numFmt w:val="decimal"/>
      <w:lvlText w:val="%1."/>
      <w:lvlJc w:val="left"/>
      <w:pPr>
        <w:ind w:left="360" w:hanging="360"/>
      </w:pPr>
      <w:rPr>
        <w:rFonts w:hint="default"/>
      </w:rPr>
    </w:lvl>
    <w:lvl w:ilvl="1">
      <w:start w:val="11"/>
      <w:numFmt w:val="decimal"/>
      <w:lvlText w:val="%2."/>
      <w:lvlJc w:val="left"/>
      <w:pPr>
        <w:ind w:left="336" w:hanging="360"/>
      </w:pPr>
      <w:rPr>
        <w:rFonts w:ascii="Times New Roman" w:eastAsiaTheme="minorHAnsi" w:hAnsi="Times New Roman" w:cs="Times New Roman" w:hint="default"/>
        <w:b w:val="0"/>
      </w:rPr>
    </w:lvl>
    <w:lvl w:ilvl="2">
      <w:start w:val="2"/>
      <w:numFmt w:val="lowerLetter"/>
      <w:lvlText w:val="%3)"/>
      <w:lvlJc w:val="left"/>
      <w:pPr>
        <w:ind w:left="672" w:hanging="720"/>
      </w:pPr>
      <w:rPr>
        <w:rFonts w:ascii="Times New Roman" w:eastAsiaTheme="minorHAnsi" w:hAnsi="Times New Roman" w:cs="Times New Roman" w:hint="default"/>
      </w:rPr>
    </w:lvl>
    <w:lvl w:ilvl="3">
      <w:start w:val="1"/>
      <w:numFmt w:val="decimalZero"/>
      <w:lvlText w:val="%1.%2.%3.%4."/>
      <w:lvlJc w:val="left"/>
      <w:pPr>
        <w:ind w:left="648" w:hanging="720"/>
      </w:pPr>
      <w:rPr>
        <w:rFonts w:hint="default"/>
      </w:rPr>
    </w:lvl>
    <w:lvl w:ilvl="4">
      <w:start w:val="1"/>
      <w:numFmt w:val="decimal"/>
      <w:lvlText w:val="%1.%2.%3.%4.%5."/>
      <w:lvlJc w:val="left"/>
      <w:pPr>
        <w:ind w:left="624" w:hanging="720"/>
      </w:pPr>
      <w:rPr>
        <w:rFonts w:hint="default"/>
      </w:rPr>
    </w:lvl>
    <w:lvl w:ilvl="5">
      <w:start w:val="1"/>
      <w:numFmt w:val="decimal"/>
      <w:lvlText w:val="%1.%2.%3.%4.%5.%6."/>
      <w:lvlJc w:val="left"/>
      <w:pPr>
        <w:ind w:left="960" w:hanging="1080"/>
      </w:pPr>
      <w:rPr>
        <w:rFonts w:hint="default"/>
      </w:rPr>
    </w:lvl>
    <w:lvl w:ilvl="6">
      <w:start w:val="1"/>
      <w:numFmt w:val="decimal"/>
      <w:lvlText w:val="%1.%2.%3.%4.%5.%6.%7."/>
      <w:lvlJc w:val="left"/>
      <w:pPr>
        <w:ind w:left="936" w:hanging="1080"/>
      </w:pPr>
      <w:rPr>
        <w:rFonts w:hint="default"/>
      </w:rPr>
    </w:lvl>
    <w:lvl w:ilvl="7">
      <w:start w:val="1"/>
      <w:numFmt w:val="decimal"/>
      <w:lvlText w:val="%1.%2.%3.%4.%5.%6.%7.%8."/>
      <w:lvlJc w:val="left"/>
      <w:pPr>
        <w:ind w:left="1272" w:hanging="1440"/>
      </w:pPr>
      <w:rPr>
        <w:rFonts w:hint="default"/>
      </w:rPr>
    </w:lvl>
    <w:lvl w:ilvl="8">
      <w:start w:val="1"/>
      <w:numFmt w:val="decimal"/>
      <w:lvlText w:val="%1.%2.%3.%4.%5.%6.%7.%8.%9."/>
      <w:lvlJc w:val="left"/>
      <w:pPr>
        <w:ind w:left="1248" w:hanging="1440"/>
      </w:pPr>
      <w:rPr>
        <w:rFonts w:hint="default"/>
      </w:rPr>
    </w:lvl>
  </w:abstractNum>
  <w:abstractNum w:abstractNumId="44" w15:restartNumberingAfterBreak="0">
    <w:nsid w:val="438E6A08"/>
    <w:multiLevelType w:val="hybridMultilevel"/>
    <w:tmpl w:val="24068466"/>
    <w:lvl w:ilvl="0" w:tplc="E452D282">
      <w:start w:val="1"/>
      <w:numFmt w:val="decimal"/>
      <w:lvlText w:val="%1."/>
      <w:lvlJc w:val="left"/>
      <w:pPr>
        <w:ind w:left="720" w:hanging="360"/>
      </w:pPr>
      <w:rPr>
        <w:rFonts w:ascii="Times New Roman" w:eastAsia="Calibri"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49723E"/>
    <w:multiLevelType w:val="hybridMultilevel"/>
    <w:tmpl w:val="E59C17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5657074"/>
    <w:multiLevelType w:val="hybridMultilevel"/>
    <w:tmpl w:val="DCDA4BE8"/>
    <w:lvl w:ilvl="0" w:tplc="5C42ED86">
      <w:start w:val="1"/>
      <w:numFmt w:val="decimal"/>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946CA7"/>
    <w:multiLevelType w:val="hybridMultilevel"/>
    <w:tmpl w:val="02BAFD0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4B431CAF"/>
    <w:multiLevelType w:val="hybridMultilevel"/>
    <w:tmpl w:val="57F48F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C453D37"/>
    <w:multiLevelType w:val="hybridMultilevel"/>
    <w:tmpl w:val="868AC58A"/>
    <w:lvl w:ilvl="0" w:tplc="09CC2F5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45E49396">
      <w:start w:val="1"/>
      <w:numFmt w:val="lowerLetter"/>
      <w:lvlText w:val="%3)"/>
      <w:lvlJc w:val="right"/>
      <w:pPr>
        <w:ind w:left="2509" w:hanging="180"/>
      </w:pPr>
      <w:rPr>
        <w:rFonts w:ascii="Times New Roman" w:eastAsia="Calibri" w:hAnsi="Times New Roman" w:cs="Times New Roman" w:hint="default"/>
      </w:rPr>
    </w:lvl>
    <w:lvl w:ilvl="3" w:tplc="F20A34DE">
      <w:start w:val="9"/>
      <w:numFmt w:val="decimal"/>
      <w:lvlText w:val="%4"/>
      <w:lvlJc w:val="left"/>
      <w:pPr>
        <w:ind w:left="3229" w:hanging="360"/>
      </w:pPr>
      <w:rPr>
        <w:rFonts w:hint="default"/>
      </w:r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0" w15:restartNumberingAfterBreak="0">
    <w:nsid w:val="4EC47701"/>
    <w:multiLevelType w:val="hybridMultilevel"/>
    <w:tmpl w:val="60DC2BB4"/>
    <w:lvl w:ilvl="0" w:tplc="66CC38FA">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4F681BE4"/>
    <w:multiLevelType w:val="multilevel"/>
    <w:tmpl w:val="6C6E1C6A"/>
    <w:styleLink w:val="WWOutlineListStyle"/>
    <w:lvl w:ilvl="0">
      <w:start w:val="1"/>
      <w:numFmt w:val="decimal"/>
      <w:pStyle w:val="Nagwek12"/>
      <w:lvlText w:val="%1"/>
      <w:lvlJc w:val="left"/>
    </w:lvl>
    <w:lvl w:ilvl="1">
      <w:start w:val="7"/>
      <w:numFmt w:val="decimal"/>
      <w:pStyle w:val="Nagwek21"/>
      <w:lvlText w:val="%2."/>
      <w:lvlJc w:val="left"/>
    </w:lvl>
    <w:lvl w:ilvl="2">
      <w:start w:val="1"/>
      <w:numFmt w:val="decimal"/>
      <w:pStyle w:val="Nagwek31"/>
      <w:lvlText w:val="%1.%2.%3"/>
      <w:lvlJc w:val="left"/>
    </w:lvl>
    <w:lvl w:ilvl="3">
      <w:start w:val="1"/>
      <w:numFmt w:val="decimal"/>
      <w:pStyle w:val="Nagwek41"/>
      <w:lvlText w:val="%1.%2.%3.%4"/>
      <w:lvlJc w:val="left"/>
    </w:lvl>
    <w:lvl w:ilvl="4">
      <w:start w:val="1"/>
      <w:numFmt w:val="decimal"/>
      <w:pStyle w:val="Nagwek51"/>
      <w:lvlText w:val="%1.%2.%3.%4.%5"/>
      <w:lvlJc w:val="left"/>
    </w:lvl>
    <w:lvl w:ilvl="5">
      <w:start w:val="1"/>
      <w:numFmt w:val="decimal"/>
      <w:pStyle w:val="Nagwek61"/>
      <w:lvlText w:val="%1.%2.%3.%4.%5.%6"/>
      <w:lvlJc w:val="left"/>
    </w:lvl>
    <w:lvl w:ilvl="6">
      <w:start w:val="1"/>
      <w:numFmt w:val="decimal"/>
      <w:pStyle w:val="Nagwek71"/>
      <w:lvlText w:val="%1.%2.%3.%4.%5.%6.%7"/>
      <w:lvlJc w:val="left"/>
    </w:lvl>
    <w:lvl w:ilvl="7">
      <w:start w:val="1"/>
      <w:numFmt w:val="decimal"/>
      <w:pStyle w:val="Nagwek81"/>
      <w:lvlText w:val="%1.%2.%3.%4.%5.%6.%7.%8"/>
      <w:lvlJc w:val="left"/>
    </w:lvl>
    <w:lvl w:ilvl="8">
      <w:start w:val="1"/>
      <w:numFmt w:val="decimal"/>
      <w:pStyle w:val="Nagwek91"/>
      <w:lvlText w:val="%1.%2.%3.%4.%5.%6.%7.%8.%9"/>
      <w:lvlJc w:val="left"/>
    </w:lvl>
  </w:abstractNum>
  <w:abstractNum w:abstractNumId="52" w15:restartNumberingAfterBreak="0">
    <w:nsid w:val="50B32A1B"/>
    <w:multiLevelType w:val="hybridMultilevel"/>
    <w:tmpl w:val="15A847AE"/>
    <w:lvl w:ilvl="0" w:tplc="6C6E21DA">
      <w:start w:val="1"/>
      <w:numFmt w:val="decimal"/>
      <w:pStyle w:val="Styl1"/>
      <w:lvlText w:val="%1)"/>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2B4056B"/>
    <w:multiLevelType w:val="hybridMultilevel"/>
    <w:tmpl w:val="081EE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40C0526"/>
    <w:multiLevelType w:val="hybridMultilevel"/>
    <w:tmpl w:val="7EFC04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45A3D82"/>
    <w:multiLevelType w:val="hybridMultilevel"/>
    <w:tmpl w:val="AE1E4BE4"/>
    <w:lvl w:ilvl="0" w:tplc="EE3AE7D6">
      <w:start w:val="1"/>
      <w:numFmt w:val="decimal"/>
      <w:lvlText w:val="%1)"/>
      <w:lvlJc w:val="left"/>
      <w:pPr>
        <w:ind w:left="720" w:hanging="360"/>
      </w:pPr>
      <w:rPr>
        <w:rFonts w:ascii="Times New Roman" w:eastAsia="Calibri"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5A31F43"/>
    <w:multiLevelType w:val="hybridMultilevel"/>
    <w:tmpl w:val="59E062C4"/>
    <w:lvl w:ilvl="0" w:tplc="7D4678E4">
      <w:start w:val="1"/>
      <w:numFmt w:val="decimal"/>
      <w:lvlText w:val="%1."/>
      <w:lvlJc w:val="lef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71D39CC"/>
    <w:multiLevelType w:val="hybridMultilevel"/>
    <w:tmpl w:val="FCF6FF9E"/>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8" w15:restartNumberingAfterBreak="0">
    <w:nsid w:val="58D51DC9"/>
    <w:multiLevelType w:val="hybridMultilevel"/>
    <w:tmpl w:val="AEB4C638"/>
    <w:lvl w:ilvl="0" w:tplc="82BAA6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9" w15:restartNumberingAfterBreak="0">
    <w:nsid w:val="59D34892"/>
    <w:multiLevelType w:val="hybridMultilevel"/>
    <w:tmpl w:val="8D9655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AD576C3"/>
    <w:multiLevelType w:val="hybridMultilevel"/>
    <w:tmpl w:val="E32EFF64"/>
    <w:lvl w:ilvl="0" w:tplc="3D345788">
      <w:start w:val="1"/>
      <w:numFmt w:val="decimal"/>
      <w:lvlText w:val="%1."/>
      <w:lvlJc w:val="left"/>
      <w:pPr>
        <w:ind w:left="644" w:hanging="360"/>
      </w:pPr>
      <w:rPr>
        <w:rFonts w:ascii="Times New Roman" w:eastAsiaTheme="minorHAnsi" w:hAnsi="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5C14340D"/>
    <w:multiLevelType w:val="hybridMultilevel"/>
    <w:tmpl w:val="313C5A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5EFF360E"/>
    <w:multiLevelType w:val="hybridMultilevel"/>
    <w:tmpl w:val="406CDDDA"/>
    <w:lvl w:ilvl="0" w:tplc="F1FE596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3" w15:restartNumberingAfterBreak="0">
    <w:nsid w:val="5F4D4CFF"/>
    <w:multiLevelType w:val="hybridMultilevel"/>
    <w:tmpl w:val="108E907E"/>
    <w:lvl w:ilvl="0" w:tplc="ABC2A8C4">
      <w:start w:val="1"/>
      <w:numFmt w:val="lowerLetter"/>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2EE1009"/>
    <w:multiLevelType w:val="hybridMultilevel"/>
    <w:tmpl w:val="43160ED2"/>
    <w:lvl w:ilvl="0" w:tplc="22649CCA">
      <w:start w:val="1"/>
      <w:numFmt w:val="decimal"/>
      <w:lvlText w:val="%1)"/>
      <w:lvlJc w:val="left"/>
      <w:pPr>
        <w:ind w:left="1080" w:hanging="360"/>
      </w:pPr>
      <w:rPr>
        <w:rFonts w:hint="default"/>
      </w:rPr>
    </w:lvl>
    <w:lvl w:ilvl="1" w:tplc="AD8C57FE">
      <w:start w:val="1"/>
      <w:numFmt w:val="decimal"/>
      <w:lvlText w:val="%2)"/>
      <w:lvlJc w:val="left"/>
      <w:pPr>
        <w:ind w:left="1800" w:hanging="360"/>
      </w:pPr>
      <w:rPr>
        <w:rFonts w:ascii="Times New Roman" w:eastAsia="Calibri" w:hAnsi="Times New Roman" w:cs="Times New Roman" w:hint="default"/>
      </w:rPr>
    </w:lvl>
    <w:lvl w:ilvl="2" w:tplc="0A68B078">
      <w:start w:val="20"/>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3BC766D"/>
    <w:multiLevelType w:val="hybridMultilevel"/>
    <w:tmpl w:val="3E3CE51E"/>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749CE6C6">
      <w:start w:val="7"/>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4E44EE0"/>
    <w:multiLevelType w:val="hybridMultilevel"/>
    <w:tmpl w:val="E2CC502A"/>
    <w:lvl w:ilvl="0" w:tplc="775EF0F8">
      <w:start w:val="1"/>
      <w:numFmt w:val="decimal"/>
      <w:lvlText w:val="%1)"/>
      <w:lvlJc w:val="left"/>
      <w:pPr>
        <w:ind w:left="1080" w:hanging="360"/>
      </w:pPr>
      <w:rPr>
        <w:rFonts w:hint="default"/>
      </w:rPr>
    </w:lvl>
    <w:lvl w:ilvl="1" w:tplc="04150017">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7" w15:restartNumberingAfterBreak="0">
    <w:nsid w:val="686E1A49"/>
    <w:multiLevelType w:val="hybridMultilevel"/>
    <w:tmpl w:val="ECAC24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A1D16FD"/>
    <w:multiLevelType w:val="hybridMultilevel"/>
    <w:tmpl w:val="2AB856BA"/>
    <w:lvl w:ilvl="0" w:tplc="B202A680">
      <w:start w:val="1"/>
      <w:numFmt w:val="decimal"/>
      <w:lvlText w:val="%1."/>
      <w:lvlJc w:val="left"/>
      <w:pPr>
        <w:ind w:left="720" w:hanging="360"/>
      </w:pPr>
      <w:rPr>
        <w:rFonts w:ascii="Times New Roman" w:eastAsiaTheme="minorHAnsi"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B8B0AB0"/>
    <w:multiLevelType w:val="hybridMultilevel"/>
    <w:tmpl w:val="AE7A320E"/>
    <w:lvl w:ilvl="0" w:tplc="0902F782">
      <w:start w:val="1"/>
      <w:numFmt w:val="decimal"/>
      <w:lvlText w:val="%1."/>
      <w:lvlJc w:val="left"/>
      <w:pPr>
        <w:ind w:left="720" w:hanging="360"/>
      </w:pPr>
      <w:rPr>
        <w:rFonts w:hint="default"/>
        <w:b w:val="0"/>
        <w:strike w:val="0"/>
        <w:color w:val="auto"/>
      </w:rPr>
    </w:lvl>
    <w:lvl w:ilvl="1" w:tplc="04150019">
      <w:start w:val="1"/>
      <w:numFmt w:val="lowerLetter"/>
      <w:lvlText w:val="%2."/>
      <w:lvlJc w:val="left"/>
      <w:pPr>
        <w:ind w:left="1440" w:hanging="360"/>
      </w:pPr>
    </w:lvl>
    <w:lvl w:ilvl="2" w:tplc="BF2467B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935496E4">
      <w:start w:val="1"/>
      <w:numFmt w:val="decimal"/>
      <w:lvlText w:val="%6)"/>
      <w:lvlJc w:val="right"/>
      <w:pPr>
        <w:ind w:left="4320" w:hanging="180"/>
      </w:pPr>
      <w:rPr>
        <w:rFonts w:ascii="Times New Roman" w:eastAsia="Calibri" w:hAnsi="Times New Roman" w:cs="Times New Roman" w:hint="default"/>
        <w:b w:val="0"/>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DD96DBC"/>
    <w:multiLevelType w:val="hybridMultilevel"/>
    <w:tmpl w:val="02ACC3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F10054B"/>
    <w:multiLevelType w:val="hybridMultilevel"/>
    <w:tmpl w:val="7A22CE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2" w15:restartNumberingAfterBreak="0">
    <w:nsid w:val="73A3767F"/>
    <w:multiLevelType w:val="hybridMultilevel"/>
    <w:tmpl w:val="845C24E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3" w15:restartNumberingAfterBreak="0">
    <w:nsid w:val="741F08A3"/>
    <w:multiLevelType w:val="hybridMultilevel"/>
    <w:tmpl w:val="97F04344"/>
    <w:lvl w:ilvl="0" w:tplc="D2ACA4EC">
      <w:start w:val="1"/>
      <w:numFmt w:val="lowerLetter"/>
      <w:lvlText w:val="%1)"/>
      <w:lvlJc w:val="left"/>
      <w:pPr>
        <w:ind w:left="840" w:hanging="360"/>
      </w:pPr>
      <w:rPr>
        <w:rFonts w:hint="default"/>
        <w:b w:val="0"/>
        <w:color w:val="auto"/>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74" w15:restartNumberingAfterBreak="0">
    <w:nsid w:val="748F6DB3"/>
    <w:multiLevelType w:val="hybridMultilevel"/>
    <w:tmpl w:val="8FBEF9E4"/>
    <w:lvl w:ilvl="0" w:tplc="04150011">
      <w:start w:val="1"/>
      <w:numFmt w:val="decimal"/>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75" w15:restartNumberingAfterBreak="0">
    <w:nsid w:val="75010173"/>
    <w:multiLevelType w:val="hybridMultilevel"/>
    <w:tmpl w:val="6E2887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62E1D49"/>
    <w:multiLevelType w:val="hybridMultilevel"/>
    <w:tmpl w:val="4CDC0752"/>
    <w:lvl w:ilvl="0" w:tplc="EE1EAD82">
      <w:start w:val="6"/>
      <w:numFmt w:val="decimal"/>
      <w:lvlText w:val="%1."/>
      <w:lvlJc w:val="left"/>
      <w:pPr>
        <w:ind w:left="720" w:hanging="360"/>
      </w:pPr>
      <w:rPr>
        <w:rFonts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E5710E0"/>
    <w:multiLevelType w:val="hybridMultilevel"/>
    <w:tmpl w:val="F866E5D0"/>
    <w:lvl w:ilvl="0" w:tplc="4A24B61C">
      <w:start w:val="6"/>
      <w:numFmt w:val="decimal"/>
      <w:lvlText w:val="%1."/>
      <w:lvlJc w:val="left"/>
      <w:pPr>
        <w:ind w:left="720" w:hanging="360"/>
      </w:pPr>
      <w:rPr>
        <w:rFonts w:hint="default"/>
        <w:b w:val="0"/>
        <w:sz w:val="21"/>
        <w:szCs w:val="21"/>
      </w:rPr>
    </w:lvl>
    <w:lvl w:ilvl="1" w:tplc="0F209A80">
      <w:start w:val="1"/>
      <w:numFmt w:val="decimal"/>
      <w:lvlText w:val="%2)"/>
      <w:lvlJc w:val="left"/>
      <w:pPr>
        <w:ind w:left="1440" w:hanging="360"/>
      </w:pPr>
      <w:rPr>
        <w:rFonts w:ascii="Times New Roman" w:eastAsia="Calibri" w:hAnsi="Times New Roman" w:cs="Times New Roman"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EA95E6D"/>
    <w:multiLevelType w:val="hybridMultilevel"/>
    <w:tmpl w:val="96781748"/>
    <w:lvl w:ilvl="0" w:tplc="661A9008">
      <w:start w:val="2"/>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EEC7C16"/>
    <w:multiLevelType w:val="hybridMultilevel"/>
    <w:tmpl w:val="F8B28E8E"/>
    <w:lvl w:ilvl="0" w:tplc="514E6C42">
      <w:start w:val="1"/>
      <w:numFmt w:val="decimal"/>
      <w:lvlText w:val="%1)"/>
      <w:lvlJc w:val="left"/>
      <w:pPr>
        <w:ind w:left="2844" w:hanging="360"/>
      </w:pPr>
      <w:rPr>
        <w:b w:val="0"/>
      </w:rPr>
    </w:lvl>
    <w:lvl w:ilvl="1" w:tplc="04150019" w:tentative="1">
      <w:start w:val="1"/>
      <w:numFmt w:val="lowerLetter"/>
      <w:lvlText w:val="%2."/>
      <w:lvlJc w:val="left"/>
      <w:pPr>
        <w:ind w:left="3564" w:hanging="360"/>
      </w:pPr>
    </w:lvl>
    <w:lvl w:ilvl="2" w:tplc="0415001B" w:tentative="1">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num w:numId="1">
    <w:abstractNumId w:val="42"/>
  </w:num>
  <w:num w:numId="2">
    <w:abstractNumId w:val="37"/>
  </w:num>
  <w:num w:numId="3">
    <w:abstractNumId w:val="30"/>
  </w:num>
  <w:num w:numId="4">
    <w:abstractNumId w:val="20"/>
  </w:num>
  <w:num w:numId="5">
    <w:abstractNumId w:val="51"/>
  </w:num>
  <w:num w:numId="6">
    <w:abstractNumId w:val="31"/>
  </w:num>
  <w:num w:numId="7">
    <w:abstractNumId w:val="8"/>
  </w:num>
  <w:num w:numId="8">
    <w:abstractNumId w:val="53"/>
  </w:num>
  <w:num w:numId="9">
    <w:abstractNumId w:val="79"/>
  </w:num>
  <w:num w:numId="10">
    <w:abstractNumId w:val="19"/>
  </w:num>
  <w:num w:numId="11">
    <w:abstractNumId w:val="26"/>
  </w:num>
  <w:num w:numId="12">
    <w:abstractNumId w:val="18"/>
  </w:num>
  <w:num w:numId="13">
    <w:abstractNumId w:val="25"/>
  </w:num>
  <w:num w:numId="14">
    <w:abstractNumId w:val="75"/>
  </w:num>
  <w:num w:numId="15">
    <w:abstractNumId w:val="48"/>
  </w:num>
  <w:num w:numId="16">
    <w:abstractNumId w:val="34"/>
  </w:num>
  <w:num w:numId="17">
    <w:abstractNumId w:val="63"/>
  </w:num>
  <w:num w:numId="18">
    <w:abstractNumId w:val="73"/>
  </w:num>
  <w:num w:numId="19">
    <w:abstractNumId w:val="66"/>
  </w:num>
  <w:num w:numId="20">
    <w:abstractNumId w:val="57"/>
  </w:num>
  <w:num w:numId="21">
    <w:abstractNumId w:val="65"/>
  </w:num>
  <w:num w:numId="22">
    <w:abstractNumId w:val="16"/>
  </w:num>
  <w:num w:numId="23">
    <w:abstractNumId w:val="7"/>
  </w:num>
  <w:num w:numId="24">
    <w:abstractNumId w:val="12"/>
  </w:num>
  <w:num w:numId="25">
    <w:abstractNumId w:val="14"/>
  </w:num>
  <w:num w:numId="26">
    <w:abstractNumId w:val="15"/>
  </w:num>
  <w:num w:numId="27">
    <w:abstractNumId w:val="38"/>
  </w:num>
  <w:num w:numId="28">
    <w:abstractNumId w:val="67"/>
  </w:num>
  <w:num w:numId="29">
    <w:abstractNumId w:val="28"/>
  </w:num>
  <w:num w:numId="30">
    <w:abstractNumId w:val="49"/>
  </w:num>
  <w:num w:numId="31">
    <w:abstractNumId w:val="64"/>
  </w:num>
  <w:num w:numId="32">
    <w:abstractNumId w:val="9"/>
  </w:num>
  <w:num w:numId="33">
    <w:abstractNumId w:val="62"/>
  </w:num>
  <w:num w:numId="34">
    <w:abstractNumId w:val="71"/>
  </w:num>
  <w:num w:numId="35">
    <w:abstractNumId w:val="58"/>
  </w:num>
  <w:num w:numId="36">
    <w:abstractNumId w:val="69"/>
  </w:num>
  <w:num w:numId="37">
    <w:abstractNumId w:val="46"/>
  </w:num>
  <w:num w:numId="38">
    <w:abstractNumId w:val="52"/>
  </w:num>
  <w:num w:numId="39">
    <w:abstractNumId w:val="55"/>
  </w:num>
  <w:num w:numId="40">
    <w:abstractNumId w:val="13"/>
  </w:num>
  <w:num w:numId="41">
    <w:abstractNumId w:val="33"/>
  </w:num>
  <w:num w:numId="42">
    <w:abstractNumId w:val="44"/>
  </w:num>
  <w:num w:numId="43">
    <w:abstractNumId w:val="61"/>
  </w:num>
  <w:num w:numId="44">
    <w:abstractNumId w:val="22"/>
  </w:num>
  <w:num w:numId="45">
    <w:abstractNumId w:val="23"/>
  </w:num>
  <w:num w:numId="46">
    <w:abstractNumId w:val="77"/>
  </w:num>
  <w:num w:numId="47">
    <w:abstractNumId w:val="36"/>
  </w:num>
  <w:num w:numId="48">
    <w:abstractNumId w:val="32"/>
  </w:num>
  <w:num w:numId="49">
    <w:abstractNumId w:val="60"/>
  </w:num>
  <w:num w:numId="50">
    <w:abstractNumId w:val="54"/>
  </w:num>
  <w:num w:numId="51">
    <w:abstractNumId w:val="11"/>
  </w:num>
  <w:num w:numId="52">
    <w:abstractNumId w:val="41"/>
  </w:num>
  <w:num w:numId="53">
    <w:abstractNumId w:val="24"/>
  </w:num>
  <w:num w:numId="54">
    <w:abstractNumId w:val="68"/>
  </w:num>
  <w:num w:numId="55">
    <w:abstractNumId w:val="35"/>
  </w:num>
  <w:num w:numId="56">
    <w:abstractNumId w:val="56"/>
  </w:num>
  <w:num w:numId="57">
    <w:abstractNumId w:val="47"/>
  </w:num>
  <w:num w:numId="58">
    <w:abstractNumId w:val="76"/>
  </w:num>
  <w:num w:numId="59">
    <w:abstractNumId w:val="21"/>
  </w:num>
  <w:num w:numId="60">
    <w:abstractNumId w:val="29"/>
  </w:num>
  <w:num w:numId="61">
    <w:abstractNumId w:val="27"/>
  </w:num>
  <w:num w:numId="62">
    <w:abstractNumId w:val="10"/>
  </w:num>
  <w:num w:numId="63">
    <w:abstractNumId w:val="3"/>
  </w:num>
  <w:num w:numId="64">
    <w:abstractNumId w:val="39"/>
  </w:num>
  <w:num w:numId="65">
    <w:abstractNumId w:val="40"/>
  </w:num>
  <w:num w:numId="66">
    <w:abstractNumId w:val="74"/>
  </w:num>
  <w:num w:numId="67">
    <w:abstractNumId w:val="5"/>
  </w:num>
  <w:num w:numId="68">
    <w:abstractNumId w:val="50"/>
  </w:num>
  <w:num w:numId="69">
    <w:abstractNumId w:val="45"/>
  </w:num>
  <w:num w:numId="70">
    <w:abstractNumId w:val="72"/>
  </w:num>
  <w:num w:numId="71">
    <w:abstractNumId w:val="59"/>
  </w:num>
  <w:num w:numId="72">
    <w:abstractNumId w:val="17"/>
  </w:num>
  <w:num w:numId="73">
    <w:abstractNumId w:val="43"/>
  </w:num>
  <w:num w:numId="74">
    <w:abstractNumId w:val="70"/>
  </w:num>
  <w:num w:numId="75">
    <w:abstractNumId w:val="7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F497B"/>
    <w:rsid w:val="000018E4"/>
    <w:rsid w:val="000019D3"/>
    <w:rsid w:val="00001DB5"/>
    <w:rsid w:val="000024ED"/>
    <w:rsid w:val="00007643"/>
    <w:rsid w:val="00013249"/>
    <w:rsid w:val="00016EF2"/>
    <w:rsid w:val="00022498"/>
    <w:rsid w:val="00026693"/>
    <w:rsid w:val="00026A2C"/>
    <w:rsid w:val="000304A3"/>
    <w:rsid w:val="0003273F"/>
    <w:rsid w:val="00042771"/>
    <w:rsid w:val="000548E2"/>
    <w:rsid w:val="00061935"/>
    <w:rsid w:val="0006745B"/>
    <w:rsid w:val="00075E3A"/>
    <w:rsid w:val="000822AE"/>
    <w:rsid w:val="00084719"/>
    <w:rsid w:val="00086794"/>
    <w:rsid w:val="000A6CC7"/>
    <w:rsid w:val="000B4CE0"/>
    <w:rsid w:val="000B6DFB"/>
    <w:rsid w:val="000C52EF"/>
    <w:rsid w:val="000D37B5"/>
    <w:rsid w:val="000E01EE"/>
    <w:rsid w:val="000E1346"/>
    <w:rsid w:val="000E3724"/>
    <w:rsid w:val="000F5F6F"/>
    <w:rsid w:val="001022CB"/>
    <w:rsid w:val="0010585C"/>
    <w:rsid w:val="0012474F"/>
    <w:rsid w:val="0013016D"/>
    <w:rsid w:val="001354CB"/>
    <w:rsid w:val="00143934"/>
    <w:rsid w:val="0014429D"/>
    <w:rsid w:val="00151ED2"/>
    <w:rsid w:val="001550FE"/>
    <w:rsid w:val="00161508"/>
    <w:rsid w:val="00161A16"/>
    <w:rsid w:val="00163895"/>
    <w:rsid w:val="00167E61"/>
    <w:rsid w:val="001713A1"/>
    <w:rsid w:val="00176A8E"/>
    <w:rsid w:val="00176D98"/>
    <w:rsid w:val="00176F8D"/>
    <w:rsid w:val="00182BE9"/>
    <w:rsid w:val="00193CA9"/>
    <w:rsid w:val="001974AE"/>
    <w:rsid w:val="001A4FDE"/>
    <w:rsid w:val="001A572E"/>
    <w:rsid w:val="001A7DB6"/>
    <w:rsid w:val="001B1A47"/>
    <w:rsid w:val="001B36E5"/>
    <w:rsid w:val="001B3AA8"/>
    <w:rsid w:val="001B5A81"/>
    <w:rsid w:val="001D01B7"/>
    <w:rsid w:val="001D0D82"/>
    <w:rsid w:val="001D0FB8"/>
    <w:rsid w:val="001E4656"/>
    <w:rsid w:val="001E700E"/>
    <w:rsid w:val="001F0DF1"/>
    <w:rsid w:val="001F4632"/>
    <w:rsid w:val="00202C24"/>
    <w:rsid w:val="00207991"/>
    <w:rsid w:val="002139B6"/>
    <w:rsid w:val="00221784"/>
    <w:rsid w:val="002249D1"/>
    <w:rsid w:val="00227274"/>
    <w:rsid w:val="002274A2"/>
    <w:rsid w:val="00227B7C"/>
    <w:rsid w:val="00232DCE"/>
    <w:rsid w:val="0024163A"/>
    <w:rsid w:val="00257BBA"/>
    <w:rsid w:val="00260CE7"/>
    <w:rsid w:val="00266323"/>
    <w:rsid w:val="00272B97"/>
    <w:rsid w:val="00281610"/>
    <w:rsid w:val="00281E64"/>
    <w:rsid w:val="00286457"/>
    <w:rsid w:val="00291508"/>
    <w:rsid w:val="00295C0C"/>
    <w:rsid w:val="002B315A"/>
    <w:rsid w:val="002B58E5"/>
    <w:rsid w:val="002B7A3E"/>
    <w:rsid w:val="002C40E3"/>
    <w:rsid w:val="002C48B5"/>
    <w:rsid w:val="002C7405"/>
    <w:rsid w:val="002D1E65"/>
    <w:rsid w:val="002D5368"/>
    <w:rsid w:val="002E0A97"/>
    <w:rsid w:val="002F497B"/>
    <w:rsid w:val="0030452D"/>
    <w:rsid w:val="00304EB7"/>
    <w:rsid w:val="00304F17"/>
    <w:rsid w:val="0031170F"/>
    <w:rsid w:val="00312AC6"/>
    <w:rsid w:val="0031380E"/>
    <w:rsid w:val="00317E13"/>
    <w:rsid w:val="003206F0"/>
    <w:rsid w:val="00322F91"/>
    <w:rsid w:val="00325D2A"/>
    <w:rsid w:val="003261F0"/>
    <w:rsid w:val="00330F2A"/>
    <w:rsid w:val="00335688"/>
    <w:rsid w:val="00341052"/>
    <w:rsid w:val="003430AD"/>
    <w:rsid w:val="00343EAB"/>
    <w:rsid w:val="003452C8"/>
    <w:rsid w:val="00354880"/>
    <w:rsid w:val="00357FEB"/>
    <w:rsid w:val="0036094B"/>
    <w:rsid w:val="00364A66"/>
    <w:rsid w:val="00365AD0"/>
    <w:rsid w:val="00374034"/>
    <w:rsid w:val="00381C5B"/>
    <w:rsid w:val="00381DE9"/>
    <w:rsid w:val="00386A32"/>
    <w:rsid w:val="00386AD8"/>
    <w:rsid w:val="0038723E"/>
    <w:rsid w:val="00390BFD"/>
    <w:rsid w:val="00397234"/>
    <w:rsid w:val="003A221A"/>
    <w:rsid w:val="003A5A03"/>
    <w:rsid w:val="003A5EB9"/>
    <w:rsid w:val="003C33EB"/>
    <w:rsid w:val="003C6775"/>
    <w:rsid w:val="003D151D"/>
    <w:rsid w:val="003D4678"/>
    <w:rsid w:val="003D4C3D"/>
    <w:rsid w:val="003D737A"/>
    <w:rsid w:val="003E3405"/>
    <w:rsid w:val="003F36D4"/>
    <w:rsid w:val="003F4C68"/>
    <w:rsid w:val="004145F4"/>
    <w:rsid w:val="00416381"/>
    <w:rsid w:val="00420D6B"/>
    <w:rsid w:val="00423F28"/>
    <w:rsid w:val="00433549"/>
    <w:rsid w:val="0044291B"/>
    <w:rsid w:val="0044549D"/>
    <w:rsid w:val="00451352"/>
    <w:rsid w:val="00457B42"/>
    <w:rsid w:val="00460D25"/>
    <w:rsid w:val="00462D4D"/>
    <w:rsid w:val="00467F76"/>
    <w:rsid w:val="004716A4"/>
    <w:rsid w:val="00472C10"/>
    <w:rsid w:val="004864CD"/>
    <w:rsid w:val="00491293"/>
    <w:rsid w:val="004A0434"/>
    <w:rsid w:val="004A16D0"/>
    <w:rsid w:val="004A4586"/>
    <w:rsid w:val="004A6E5C"/>
    <w:rsid w:val="004B007D"/>
    <w:rsid w:val="004B3690"/>
    <w:rsid w:val="004C34D8"/>
    <w:rsid w:val="004C4788"/>
    <w:rsid w:val="004C4E34"/>
    <w:rsid w:val="004C54E0"/>
    <w:rsid w:val="004C7AEA"/>
    <w:rsid w:val="004D3799"/>
    <w:rsid w:val="004E0DD1"/>
    <w:rsid w:val="004F1035"/>
    <w:rsid w:val="004F392E"/>
    <w:rsid w:val="004F51C8"/>
    <w:rsid w:val="004F59A9"/>
    <w:rsid w:val="004F79CF"/>
    <w:rsid w:val="0050242F"/>
    <w:rsid w:val="005249A1"/>
    <w:rsid w:val="00531F74"/>
    <w:rsid w:val="005366C3"/>
    <w:rsid w:val="005370AC"/>
    <w:rsid w:val="00537D59"/>
    <w:rsid w:val="005406F3"/>
    <w:rsid w:val="00554452"/>
    <w:rsid w:val="00556656"/>
    <w:rsid w:val="0057016F"/>
    <w:rsid w:val="00583B9A"/>
    <w:rsid w:val="00591138"/>
    <w:rsid w:val="005963FB"/>
    <w:rsid w:val="00596CFC"/>
    <w:rsid w:val="005A07D9"/>
    <w:rsid w:val="005B3B89"/>
    <w:rsid w:val="005C7EDA"/>
    <w:rsid w:val="005D3735"/>
    <w:rsid w:val="005D3BCA"/>
    <w:rsid w:val="005D73BF"/>
    <w:rsid w:val="005E4A19"/>
    <w:rsid w:val="005E779D"/>
    <w:rsid w:val="005F3835"/>
    <w:rsid w:val="005F6C8A"/>
    <w:rsid w:val="0060159A"/>
    <w:rsid w:val="00605D86"/>
    <w:rsid w:val="006062CF"/>
    <w:rsid w:val="00616282"/>
    <w:rsid w:val="00620899"/>
    <w:rsid w:val="00624F12"/>
    <w:rsid w:val="00636806"/>
    <w:rsid w:val="0064213F"/>
    <w:rsid w:val="00644DDF"/>
    <w:rsid w:val="0065396D"/>
    <w:rsid w:val="00654D0F"/>
    <w:rsid w:val="006557EB"/>
    <w:rsid w:val="00661A72"/>
    <w:rsid w:val="00670F3D"/>
    <w:rsid w:val="00686182"/>
    <w:rsid w:val="0068752A"/>
    <w:rsid w:val="0069748F"/>
    <w:rsid w:val="006A0D71"/>
    <w:rsid w:val="006A2B1D"/>
    <w:rsid w:val="006A3DE7"/>
    <w:rsid w:val="006A5CCC"/>
    <w:rsid w:val="006A6954"/>
    <w:rsid w:val="006B562D"/>
    <w:rsid w:val="006C2B22"/>
    <w:rsid w:val="006C6343"/>
    <w:rsid w:val="006C6DE1"/>
    <w:rsid w:val="006E5186"/>
    <w:rsid w:val="006F3338"/>
    <w:rsid w:val="006F6C25"/>
    <w:rsid w:val="00704FCD"/>
    <w:rsid w:val="00712261"/>
    <w:rsid w:val="0071554E"/>
    <w:rsid w:val="00730D34"/>
    <w:rsid w:val="00731A85"/>
    <w:rsid w:val="00732DAD"/>
    <w:rsid w:val="0073699A"/>
    <w:rsid w:val="00737C49"/>
    <w:rsid w:val="00742960"/>
    <w:rsid w:val="00757461"/>
    <w:rsid w:val="00757CFD"/>
    <w:rsid w:val="0077435D"/>
    <w:rsid w:val="007750E3"/>
    <w:rsid w:val="007761CD"/>
    <w:rsid w:val="007762D8"/>
    <w:rsid w:val="0078152B"/>
    <w:rsid w:val="00783891"/>
    <w:rsid w:val="007873EE"/>
    <w:rsid w:val="007B0958"/>
    <w:rsid w:val="007B19C6"/>
    <w:rsid w:val="007B1EE6"/>
    <w:rsid w:val="007C5A6C"/>
    <w:rsid w:val="007C6732"/>
    <w:rsid w:val="007C7F67"/>
    <w:rsid w:val="007D2250"/>
    <w:rsid w:val="007D6FAB"/>
    <w:rsid w:val="007F66B2"/>
    <w:rsid w:val="00802EB7"/>
    <w:rsid w:val="0080796D"/>
    <w:rsid w:val="00814EF1"/>
    <w:rsid w:val="00816319"/>
    <w:rsid w:val="00820A7F"/>
    <w:rsid w:val="00837ED0"/>
    <w:rsid w:val="00840277"/>
    <w:rsid w:val="00842B2B"/>
    <w:rsid w:val="0084354E"/>
    <w:rsid w:val="00847A1C"/>
    <w:rsid w:val="00850AEA"/>
    <w:rsid w:val="00860F32"/>
    <w:rsid w:val="00877660"/>
    <w:rsid w:val="00885A6B"/>
    <w:rsid w:val="008A7D9A"/>
    <w:rsid w:val="008B2C4F"/>
    <w:rsid w:val="008B5C2A"/>
    <w:rsid w:val="008B70B2"/>
    <w:rsid w:val="008C1287"/>
    <w:rsid w:val="008C4852"/>
    <w:rsid w:val="008C6BCF"/>
    <w:rsid w:val="008D64DC"/>
    <w:rsid w:val="008D7EAC"/>
    <w:rsid w:val="008E00D5"/>
    <w:rsid w:val="008E7782"/>
    <w:rsid w:val="008F1375"/>
    <w:rsid w:val="008F5A74"/>
    <w:rsid w:val="00900BB0"/>
    <w:rsid w:val="00901FCF"/>
    <w:rsid w:val="00906B67"/>
    <w:rsid w:val="00927D0B"/>
    <w:rsid w:val="00936B7E"/>
    <w:rsid w:val="00940684"/>
    <w:rsid w:val="00943C71"/>
    <w:rsid w:val="00946C42"/>
    <w:rsid w:val="00954F59"/>
    <w:rsid w:val="009608F8"/>
    <w:rsid w:val="00961322"/>
    <w:rsid w:val="009660B3"/>
    <w:rsid w:val="00967C88"/>
    <w:rsid w:val="00970FA2"/>
    <w:rsid w:val="009715C9"/>
    <w:rsid w:val="009818D6"/>
    <w:rsid w:val="009843EE"/>
    <w:rsid w:val="00986B48"/>
    <w:rsid w:val="00990220"/>
    <w:rsid w:val="00990374"/>
    <w:rsid w:val="009944CA"/>
    <w:rsid w:val="009A063D"/>
    <w:rsid w:val="009A3475"/>
    <w:rsid w:val="009A42AD"/>
    <w:rsid w:val="009A5F68"/>
    <w:rsid w:val="009B621D"/>
    <w:rsid w:val="009B7801"/>
    <w:rsid w:val="009D6AE4"/>
    <w:rsid w:val="009E24F6"/>
    <w:rsid w:val="009F1357"/>
    <w:rsid w:val="009F7CB2"/>
    <w:rsid w:val="00A02239"/>
    <w:rsid w:val="00A02E90"/>
    <w:rsid w:val="00A0758F"/>
    <w:rsid w:val="00A07686"/>
    <w:rsid w:val="00A10EE9"/>
    <w:rsid w:val="00A1444F"/>
    <w:rsid w:val="00A32EA3"/>
    <w:rsid w:val="00A3466B"/>
    <w:rsid w:val="00A37D04"/>
    <w:rsid w:val="00A422CD"/>
    <w:rsid w:val="00A50587"/>
    <w:rsid w:val="00A52D6C"/>
    <w:rsid w:val="00A54F5E"/>
    <w:rsid w:val="00A604C8"/>
    <w:rsid w:val="00A6336C"/>
    <w:rsid w:val="00A6710B"/>
    <w:rsid w:val="00A71331"/>
    <w:rsid w:val="00A8327F"/>
    <w:rsid w:val="00A86C1F"/>
    <w:rsid w:val="00A92799"/>
    <w:rsid w:val="00A93CAD"/>
    <w:rsid w:val="00A94F33"/>
    <w:rsid w:val="00AA082A"/>
    <w:rsid w:val="00AA091D"/>
    <w:rsid w:val="00AA398E"/>
    <w:rsid w:val="00AB040B"/>
    <w:rsid w:val="00AC7021"/>
    <w:rsid w:val="00AD2612"/>
    <w:rsid w:val="00AD2739"/>
    <w:rsid w:val="00AD7673"/>
    <w:rsid w:val="00AD7D86"/>
    <w:rsid w:val="00AE2277"/>
    <w:rsid w:val="00AE6E4C"/>
    <w:rsid w:val="00AF295C"/>
    <w:rsid w:val="00B0075D"/>
    <w:rsid w:val="00B1354F"/>
    <w:rsid w:val="00B21AA4"/>
    <w:rsid w:val="00B3329E"/>
    <w:rsid w:val="00B36F30"/>
    <w:rsid w:val="00B418BF"/>
    <w:rsid w:val="00B50263"/>
    <w:rsid w:val="00B50BDC"/>
    <w:rsid w:val="00B50CAB"/>
    <w:rsid w:val="00B5725C"/>
    <w:rsid w:val="00B63025"/>
    <w:rsid w:val="00B670FF"/>
    <w:rsid w:val="00B8292C"/>
    <w:rsid w:val="00BA1782"/>
    <w:rsid w:val="00BA5B1C"/>
    <w:rsid w:val="00BA6C98"/>
    <w:rsid w:val="00BB18CF"/>
    <w:rsid w:val="00BB44F1"/>
    <w:rsid w:val="00BB4FB8"/>
    <w:rsid w:val="00BB6EB9"/>
    <w:rsid w:val="00BC3062"/>
    <w:rsid w:val="00BD393F"/>
    <w:rsid w:val="00BD716A"/>
    <w:rsid w:val="00BE1D6A"/>
    <w:rsid w:val="00BE64BC"/>
    <w:rsid w:val="00BE75C0"/>
    <w:rsid w:val="00BF065F"/>
    <w:rsid w:val="00BF5042"/>
    <w:rsid w:val="00C001B5"/>
    <w:rsid w:val="00C02639"/>
    <w:rsid w:val="00C04B9A"/>
    <w:rsid w:val="00C112D2"/>
    <w:rsid w:val="00C11C3A"/>
    <w:rsid w:val="00C11DED"/>
    <w:rsid w:val="00C127A6"/>
    <w:rsid w:val="00C164A3"/>
    <w:rsid w:val="00C17929"/>
    <w:rsid w:val="00C2481F"/>
    <w:rsid w:val="00C3122B"/>
    <w:rsid w:val="00C36232"/>
    <w:rsid w:val="00C674FE"/>
    <w:rsid w:val="00C72518"/>
    <w:rsid w:val="00C8104B"/>
    <w:rsid w:val="00C83554"/>
    <w:rsid w:val="00C83C1D"/>
    <w:rsid w:val="00C920DE"/>
    <w:rsid w:val="00C931A3"/>
    <w:rsid w:val="00CA03F8"/>
    <w:rsid w:val="00CA1E4F"/>
    <w:rsid w:val="00CA7717"/>
    <w:rsid w:val="00CB043D"/>
    <w:rsid w:val="00CB0FE0"/>
    <w:rsid w:val="00CC224F"/>
    <w:rsid w:val="00CC2B05"/>
    <w:rsid w:val="00CC7D78"/>
    <w:rsid w:val="00CE30C6"/>
    <w:rsid w:val="00CE760B"/>
    <w:rsid w:val="00CF13B7"/>
    <w:rsid w:val="00CF4622"/>
    <w:rsid w:val="00D0124C"/>
    <w:rsid w:val="00D10810"/>
    <w:rsid w:val="00D161CB"/>
    <w:rsid w:val="00D26D17"/>
    <w:rsid w:val="00D36AD5"/>
    <w:rsid w:val="00D53D0F"/>
    <w:rsid w:val="00D6257F"/>
    <w:rsid w:val="00D72DD5"/>
    <w:rsid w:val="00D847F8"/>
    <w:rsid w:val="00D84C05"/>
    <w:rsid w:val="00D94ADA"/>
    <w:rsid w:val="00DA49C0"/>
    <w:rsid w:val="00DB24F7"/>
    <w:rsid w:val="00DB2EF2"/>
    <w:rsid w:val="00DB5469"/>
    <w:rsid w:val="00DB7F55"/>
    <w:rsid w:val="00DC2570"/>
    <w:rsid w:val="00DC4B9F"/>
    <w:rsid w:val="00DD3A48"/>
    <w:rsid w:val="00DD6513"/>
    <w:rsid w:val="00DE503E"/>
    <w:rsid w:val="00DE5B91"/>
    <w:rsid w:val="00DF07AB"/>
    <w:rsid w:val="00DF2E14"/>
    <w:rsid w:val="00E01304"/>
    <w:rsid w:val="00E02724"/>
    <w:rsid w:val="00E034CF"/>
    <w:rsid w:val="00E1404D"/>
    <w:rsid w:val="00E151AB"/>
    <w:rsid w:val="00E15794"/>
    <w:rsid w:val="00E2332F"/>
    <w:rsid w:val="00E24837"/>
    <w:rsid w:val="00E36D58"/>
    <w:rsid w:val="00E40D0F"/>
    <w:rsid w:val="00E544B6"/>
    <w:rsid w:val="00E57ABE"/>
    <w:rsid w:val="00E60CB1"/>
    <w:rsid w:val="00E636DE"/>
    <w:rsid w:val="00E66155"/>
    <w:rsid w:val="00E677BB"/>
    <w:rsid w:val="00E71397"/>
    <w:rsid w:val="00E71B4E"/>
    <w:rsid w:val="00E71BE1"/>
    <w:rsid w:val="00E75AF6"/>
    <w:rsid w:val="00E76221"/>
    <w:rsid w:val="00E7656B"/>
    <w:rsid w:val="00E83659"/>
    <w:rsid w:val="00EB42D9"/>
    <w:rsid w:val="00EB6216"/>
    <w:rsid w:val="00EC1D4B"/>
    <w:rsid w:val="00EC1EBF"/>
    <w:rsid w:val="00EE2BA6"/>
    <w:rsid w:val="00EE594B"/>
    <w:rsid w:val="00EF1B1E"/>
    <w:rsid w:val="00EF2D22"/>
    <w:rsid w:val="00EF6F66"/>
    <w:rsid w:val="00F007F4"/>
    <w:rsid w:val="00F02CE5"/>
    <w:rsid w:val="00F10B0C"/>
    <w:rsid w:val="00F10B24"/>
    <w:rsid w:val="00F15629"/>
    <w:rsid w:val="00F2201E"/>
    <w:rsid w:val="00F2470A"/>
    <w:rsid w:val="00F263F7"/>
    <w:rsid w:val="00F313FD"/>
    <w:rsid w:val="00F3355F"/>
    <w:rsid w:val="00F47B10"/>
    <w:rsid w:val="00F501CD"/>
    <w:rsid w:val="00F820B4"/>
    <w:rsid w:val="00F9008D"/>
    <w:rsid w:val="00F922B2"/>
    <w:rsid w:val="00F92452"/>
    <w:rsid w:val="00F93CB9"/>
    <w:rsid w:val="00F9446F"/>
    <w:rsid w:val="00FA180A"/>
    <w:rsid w:val="00FA48BE"/>
    <w:rsid w:val="00FA6D48"/>
    <w:rsid w:val="00FB22FF"/>
    <w:rsid w:val="00FB36A0"/>
    <w:rsid w:val="00FC0547"/>
    <w:rsid w:val="00FC2CED"/>
    <w:rsid w:val="00FC79BD"/>
    <w:rsid w:val="00FD0718"/>
    <w:rsid w:val="00FD3759"/>
    <w:rsid w:val="00FD3EA1"/>
    <w:rsid w:val="00FD4F15"/>
    <w:rsid w:val="00FE0698"/>
    <w:rsid w:val="00FE31FF"/>
    <w:rsid w:val="00FE4E80"/>
    <w:rsid w:val="00FF1D4A"/>
    <w:rsid w:val="00FF46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394D5"/>
  <w15:docId w15:val="{6221C60E-44F6-4EEB-B0E0-7EC3B17E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B6DFB"/>
  </w:style>
  <w:style w:type="paragraph" w:styleId="Nagwek1">
    <w:name w:val="heading 1"/>
    <w:basedOn w:val="Normalny"/>
    <w:next w:val="Normalny"/>
    <w:link w:val="Nagwek1Znak"/>
    <w:qFormat/>
    <w:rsid w:val="00381C5B"/>
    <w:pPr>
      <w:spacing w:before="240" w:after="0" w:line="240" w:lineRule="auto"/>
      <w:outlineLvl w:val="0"/>
    </w:pPr>
    <w:rPr>
      <w:rFonts w:ascii="Arial" w:eastAsia="Times New Roman" w:hAnsi="Arial" w:cs="Times New Roman"/>
      <w:b/>
      <w:sz w:val="24"/>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F497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F497B"/>
    <w:rPr>
      <w:rFonts w:ascii="Tahoma" w:hAnsi="Tahoma" w:cs="Tahoma"/>
      <w:sz w:val="16"/>
      <w:szCs w:val="16"/>
    </w:rPr>
  </w:style>
  <w:style w:type="paragraph" w:styleId="Akapitzlist">
    <w:name w:val="List Paragraph"/>
    <w:basedOn w:val="Normalny"/>
    <w:uiPriority w:val="34"/>
    <w:qFormat/>
    <w:rsid w:val="002F497B"/>
    <w:pPr>
      <w:ind w:left="720"/>
      <w:contextualSpacing/>
    </w:pPr>
  </w:style>
  <w:style w:type="character" w:styleId="Hipercze">
    <w:name w:val="Hyperlink"/>
    <w:basedOn w:val="Domylnaczcionkaakapitu"/>
    <w:uiPriority w:val="99"/>
    <w:unhideWhenUsed/>
    <w:rsid w:val="008C6BCF"/>
    <w:rPr>
      <w:color w:val="0000FF" w:themeColor="hyperlink"/>
      <w:u w:val="single"/>
    </w:rPr>
  </w:style>
  <w:style w:type="paragraph" w:styleId="Tekstpodstawowy">
    <w:name w:val="Body Text"/>
    <w:basedOn w:val="Normalny"/>
    <w:link w:val="TekstpodstawowyZnak"/>
    <w:rsid w:val="00EE594B"/>
    <w:pPr>
      <w:autoSpaceDE w:val="0"/>
      <w:autoSpaceDN w:val="0"/>
      <w:adjustRightInd w:val="0"/>
      <w:spacing w:after="0" w:line="240" w:lineRule="auto"/>
    </w:pPr>
    <w:rPr>
      <w:rFonts w:ascii="TimesNewRomanPS" w:eastAsia="Times New Roman" w:hAnsi="TimesNewRomanPS" w:cs="Times New Roman"/>
      <w:color w:val="000000"/>
      <w:sz w:val="20"/>
      <w:szCs w:val="24"/>
      <w:lang w:eastAsia="pl-PL"/>
    </w:rPr>
  </w:style>
  <w:style w:type="character" w:customStyle="1" w:styleId="TekstpodstawowyZnak">
    <w:name w:val="Tekst podstawowy Znak"/>
    <w:basedOn w:val="Domylnaczcionkaakapitu"/>
    <w:link w:val="Tekstpodstawowy"/>
    <w:rsid w:val="00EE594B"/>
    <w:rPr>
      <w:rFonts w:ascii="TimesNewRomanPS" w:eastAsia="Times New Roman" w:hAnsi="TimesNewRomanPS" w:cs="Times New Roman"/>
      <w:color w:val="000000"/>
      <w:sz w:val="20"/>
      <w:szCs w:val="24"/>
      <w:lang w:eastAsia="pl-PL"/>
    </w:rPr>
  </w:style>
  <w:style w:type="table" w:styleId="Tabela-Siatka">
    <w:name w:val="Table Grid"/>
    <w:basedOn w:val="Standardowy"/>
    <w:uiPriority w:val="59"/>
    <w:rsid w:val="00616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1">
    <w:name w:val="Nagłówek 11"/>
    <w:basedOn w:val="Normalny"/>
    <w:rsid w:val="00616282"/>
    <w:pPr>
      <w:widowControl w:val="0"/>
      <w:autoSpaceDE w:val="0"/>
      <w:autoSpaceDN w:val="0"/>
      <w:adjustRightInd w:val="0"/>
      <w:spacing w:after="0" w:line="240" w:lineRule="auto"/>
      <w:ind w:left="112"/>
      <w:outlineLvl w:val="0"/>
    </w:pPr>
    <w:rPr>
      <w:rFonts w:ascii="Arial" w:eastAsia="Times New Roman" w:hAnsi="Arial" w:cs="Arial"/>
      <w:b/>
      <w:bCs/>
      <w:lang w:eastAsia="pl-PL"/>
    </w:rPr>
  </w:style>
  <w:style w:type="paragraph" w:styleId="Nagwek">
    <w:name w:val="header"/>
    <w:basedOn w:val="Normalny"/>
    <w:link w:val="NagwekZnak"/>
    <w:uiPriority w:val="99"/>
    <w:unhideWhenUsed/>
    <w:rsid w:val="00AB04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040B"/>
  </w:style>
  <w:style w:type="paragraph" w:styleId="Stopka">
    <w:name w:val="footer"/>
    <w:basedOn w:val="Normalny"/>
    <w:link w:val="StopkaZnak"/>
    <w:uiPriority w:val="99"/>
    <w:unhideWhenUsed/>
    <w:rsid w:val="00AB04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040B"/>
  </w:style>
  <w:style w:type="character" w:customStyle="1" w:styleId="TeksttreciPogrubienie">
    <w:name w:val="Tekst treści + Pogrubienie"/>
    <w:rsid w:val="00DB7F55"/>
    <w:rPr>
      <w:rFonts w:ascii="Calibri" w:eastAsia="Calibri" w:hAnsi="Calibri" w:cs="Calibri"/>
      <w:b/>
      <w:bCs/>
      <w:color w:val="000000"/>
      <w:spacing w:val="0"/>
      <w:w w:val="100"/>
      <w:shd w:val="clear" w:color="auto" w:fill="FFFFFF"/>
      <w:lang w:val="pl-PL" w:eastAsia="pl-PL" w:bidi="pl-PL"/>
    </w:rPr>
  </w:style>
  <w:style w:type="paragraph" w:styleId="Tekstpodstawowy3">
    <w:name w:val="Body Text 3"/>
    <w:basedOn w:val="Normalny"/>
    <w:link w:val="Tekstpodstawowy3Znak"/>
    <w:uiPriority w:val="99"/>
    <w:semiHidden/>
    <w:unhideWhenUsed/>
    <w:rsid w:val="009F1357"/>
    <w:pPr>
      <w:spacing w:after="120"/>
    </w:pPr>
    <w:rPr>
      <w:sz w:val="16"/>
      <w:szCs w:val="16"/>
    </w:rPr>
  </w:style>
  <w:style w:type="character" w:customStyle="1" w:styleId="Tekstpodstawowy3Znak">
    <w:name w:val="Tekst podstawowy 3 Znak"/>
    <w:basedOn w:val="Domylnaczcionkaakapitu"/>
    <w:link w:val="Tekstpodstawowy3"/>
    <w:uiPriority w:val="99"/>
    <w:semiHidden/>
    <w:rsid w:val="009F1357"/>
    <w:rPr>
      <w:sz w:val="16"/>
      <w:szCs w:val="16"/>
    </w:rPr>
  </w:style>
  <w:style w:type="paragraph" w:customStyle="1" w:styleId="Default">
    <w:name w:val="Default"/>
    <w:rsid w:val="009F1357"/>
    <w:pPr>
      <w:widowControl w:val="0"/>
      <w:autoSpaceDE w:val="0"/>
      <w:autoSpaceDN w:val="0"/>
      <w:adjustRightInd w:val="0"/>
      <w:spacing w:after="0" w:line="240" w:lineRule="auto"/>
      <w:ind w:firstLine="708"/>
      <w:jc w:val="both"/>
    </w:pPr>
    <w:rPr>
      <w:rFonts w:ascii="Times New Roman" w:eastAsia="Times New Roman" w:hAnsi="Times New Roman" w:cs="Times New Roman"/>
      <w:b/>
      <w:bCs/>
      <w:sz w:val="24"/>
      <w:szCs w:val="24"/>
      <w:lang w:eastAsia="pl-PL"/>
    </w:rPr>
  </w:style>
  <w:style w:type="character" w:customStyle="1" w:styleId="FontStyle34">
    <w:name w:val="Font Style34"/>
    <w:rsid w:val="009F1357"/>
    <w:rPr>
      <w:rFonts w:ascii="Times New Roman" w:hAnsi="Times New Roman" w:cs="Times New Roman"/>
      <w:sz w:val="22"/>
      <w:szCs w:val="22"/>
    </w:rPr>
  </w:style>
  <w:style w:type="paragraph" w:customStyle="1" w:styleId="Style19">
    <w:name w:val="Style19"/>
    <w:basedOn w:val="Normalny"/>
    <w:rsid w:val="009F1357"/>
    <w:pPr>
      <w:widowControl w:val="0"/>
      <w:autoSpaceDE w:val="0"/>
      <w:autoSpaceDN w:val="0"/>
      <w:adjustRightInd w:val="0"/>
      <w:spacing w:after="0" w:line="275" w:lineRule="exact"/>
      <w:ind w:hanging="365"/>
      <w:jc w:val="both"/>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381DE9"/>
    <w:rPr>
      <w:i/>
      <w:iCs/>
    </w:rPr>
  </w:style>
  <w:style w:type="paragraph" w:customStyle="1" w:styleId="Standard">
    <w:name w:val="Standard"/>
    <w:rsid w:val="006A3DE7"/>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numbering" w:customStyle="1" w:styleId="WWOutlineListStyle">
    <w:name w:val="WW_OutlineListStyle"/>
    <w:basedOn w:val="Bezlisty"/>
    <w:rsid w:val="006A3DE7"/>
    <w:pPr>
      <w:numPr>
        <w:numId w:val="5"/>
      </w:numPr>
    </w:pPr>
  </w:style>
  <w:style w:type="paragraph" w:customStyle="1" w:styleId="Nagwek12">
    <w:name w:val="Nagłówek 12"/>
    <w:basedOn w:val="Standard"/>
    <w:next w:val="Standard"/>
    <w:rsid w:val="006A3DE7"/>
    <w:pPr>
      <w:keepNext/>
      <w:numPr>
        <w:numId w:val="5"/>
      </w:numPr>
      <w:outlineLvl w:val="0"/>
    </w:pPr>
    <w:rPr>
      <w:b/>
      <w:sz w:val="28"/>
    </w:rPr>
  </w:style>
  <w:style w:type="paragraph" w:customStyle="1" w:styleId="Nagwek21">
    <w:name w:val="Nagłówek 21"/>
    <w:basedOn w:val="Standard"/>
    <w:next w:val="Standard"/>
    <w:rsid w:val="006A3DE7"/>
    <w:pPr>
      <w:keepNext/>
      <w:numPr>
        <w:ilvl w:val="1"/>
        <w:numId w:val="5"/>
      </w:numPr>
      <w:jc w:val="center"/>
      <w:outlineLvl w:val="1"/>
    </w:pPr>
    <w:rPr>
      <w:b/>
      <w:sz w:val="22"/>
    </w:rPr>
  </w:style>
  <w:style w:type="paragraph" w:customStyle="1" w:styleId="Nagwek31">
    <w:name w:val="Nagłówek 31"/>
    <w:basedOn w:val="Standard"/>
    <w:next w:val="Standard"/>
    <w:rsid w:val="006A3DE7"/>
    <w:pPr>
      <w:keepNext/>
      <w:numPr>
        <w:ilvl w:val="2"/>
        <w:numId w:val="5"/>
      </w:numPr>
      <w:jc w:val="both"/>
      <w:outlineLvl w:val="2"/>
    </w:pPr>
    <w:rPr>
      <w:b/>
      <w:sz w:val="22"/>
    </w:rPr>
  </w:style>
  <w:style w:type="paragraph" w:customStyle="1" w:styleId="Nagwek41">
    <w:name w:val="Nagłówek 41"/>
    <w:basedOn w:val="Standard"/>
    <w:next w:val="Standard"/>
    <w:rsid w:val="006A3DE7"/>
    <w:pPr>
      <w:keepNext/>
      <w:numPr>
        <w:ilvl w:val="3"/>
        <w:numId w:val="5"/>
      </w:numPr>
      <w:jc w:val="center"/>
      <w:outlineLvl w:val="3"/>
    </w:pPr>
    <w:rPr>
      <w:b/>
      <w:sz w:val="22"/>
    </w:rPr>
  </w:style>
  <w:style w:type="paragraph" w:customStyle="1" w:styleId="Nagwek51">
    <w:name w:val="Nagłówek 51"/>
    <w:basedOn w:val="Standard"/>
    <w:next w:val="Standard"/>
    <w:rsid w:val="006A3DE7"/>
    <w:pPr>
      <w:keepNext/>
      <w:numPr>
        <w:ilvl w:val="4"/>
        <w:numId w:val="5"/>
      </w:numPr>
      <w:tabs>
        <w:tab w:val="left" w:pos="480"/>
      </w:tabs>
      <w:jc w:val="both"/>
      <w:outlineLvl w:val="4"/>
    </w:pPr>
    <w:rPr>
      <w:b/>
      <w:color w:val="000080"/>
      <w:sz w:val="22"/>
    </w:rPr>
  </w:style>
  <w:style w:type="paragraph" w:customStyle="1" w:styleId="Nagwek61">
    <w:name w:val="Nagłówek 61"/>
    <w:basedOn w:val="Standard"/>
    <w:next w:val="Standard"/>
    <w:rsid w:val="006A3DE7"/>
    <w:pPr>
      <w:numPr>
        <w:ilvl w:val="5"/>
        <w:numId w:val="5"/>
      </w:numPr>
      <w:spacing w:before="240" w:after="60"/>
      <w:outlineLvl w:val="5"/>
    </w:pPr>
    <w:rPr>
      <w:b/>
      <w:bCs/>
      <w:sz w:val="22"/>
      <w:szCs w:val="22"/>
    </w:rPr>
  </w:style>
  <w:style w:type="paragraph" w:customStyle="1" w:styleId="Nagwek71">
    <w:name w:val="Nagłówek 71"/>
    <w:basedOn w:val="Standard"/>
    <w:next w:val="Standard"/>
    <w:rsid w:val="006A3DE7"/>
    <w:pPr>
      <w:numPr>
        <w:ilvl w:val="6"/>
        <w:numId w:val="5"/>
      </w:numPr>
      <w:spacing w:before="240" w:after="60"/>
      <w:outlineLvl w:val="6"/>
    </w:pPr>
    <w:rPr>
      <w:sz w:val="24"/>
      <w:szCs w:val="24"/>
    </w:rPr>
  </w:style>
  <w:style w:type="paragraph" w:customStyle="1" w:styleId="Nagwek81">
    <w:name w:val="Nagłówek 81"/>
    <w:basedOn w:val="Standard"/>
    <w:next w:val="Standard"/>
    <w:rsid w:val="006A3DE7"/>
    <w:pPr>
      <w:keepNext/>
      <w:numPr>
        <w:ilvl w:val="7"/>
        <w:numId w:val="5"/>
      </w:numPr>
      <w:outlineLvl w:val="7"/>
    </w:pPr>
    <w:rPr>
      <w:sz w:val="28"/>
      <w:u w:val="single"/>
    </w:rPr>
  </w:style>
  <w:style w:type="paragraph" w:customStyle="1" w:styleId="Nagwek91">
    <w:name w:val="Nagłówek 91"/>
    <w:basedOn w:val="Standard"/>
    <w:next w:val="Standard"/>
    <w:rsid w:val="006A3DE7"/>
    <w:pPr>
      <w:numPr>
        <w:ilvl w:val="8"/>
        <w:numId w:val="5"/>
      </w:numPr>
      <w:spacing w:before="240" w:after="60"/>
      <w:outlineLvl w:val="8"/>
    </w:pPr>
    <w:rPr>
      <w:rFonts w:ascii="Arial" w:hAnsi="Arial" w:cs="Arial"/>
      <w:sz w:val="22"/>
      <w:szCs w:val="22"/>
    </w:rPr>
  </w:style>
  <w:style w:type="numbering" w:customStyle="1" w:styleId="WW8Num34">
    <w:name w:val="WW8Num34"/>
    <w:basedOn w:val="Bezlisty"/>
    <w:rsid w:val="006A3DE7"/>
    <w:pPr>
      <w:numPr>
        <w:numId w:val="6"/>
      </w:numPr>
    </w:pPr>
  </w:style>
  <w:style w:type="paragraph" w:styleId="NormalnyWeb">
    <w:name w:val="Normal (Web)"/>
    <w:basedOn w:val="Normalny"/>
    <w:rsid w:val="00416381"/>
    <w:pPr>
      <w:suppressAutoHyphens/>
      <w:spacing w:before="280" w:after="119" w:line="240" w:lineRule="auto"/>
    </w:pPr>
    <w:rPr>
      <w:rFonts w:ascii="Times New Roman" w:eastAsia="Times New Roman" w:hAnsi="Times New Roman" w:cs="Times New Roman"/>
      <w:sz w:val="24"/>
      <w:szCs w:val="24"/>
      <w:lang w:eastAsia="ar-SA"/>
    </w:rPr>
  </w:style>
  <w:style w:type="table" w:styleId="Jasnecieniowanieakcent3">
    <w:name w:val="Light Shading Accent 3"/>
    <w:basedOn w:val="Standardowy"/>
    <w:uiPriority w:val="60"/>
    <w:rsid w:val="00182BE9"/>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Bezodstpw">
    <w:name w:val="No Spacing"/>
    <w:uiPriority w:val="1"/>
    <w:qFormat/>
    <w:rsid w:val="00182BE9"/>
    <w:pPr>
      <w:spacing w:after="0" w:line="240" w:lineRule="auto"/>
      <w:textAlignment w:val="baseline"/>
    </w:pPr>
    <w:rPr>
      <w:rFonts w:ascii="Calibri" w:eastAsia="Calibri" w:hAnsi="Calibri" w:cs="Times New Roman"/>
      <w:lang w:eastAsia="ar-SA"/>
    </w:rPr>
  </w:style>
  <w:style w:type="paragraph" w:customStyle="1" w:styleId="Normalny1">
    <w:name w:val="Normalny1"/>
    <w:rsid w:val="00686182"/>
    <w:pPr>
      <w:suppressAutoHyphens/>
      <w:textAlignment w:val="baseline"/>
    </w:pPr>
    <w:rPr>
      <w:rFonts w:ascii="Calibri" w:eastAsia="Calibri" w:hAnsi="Calibri" w:cs="Times New Roman"/>
      <w:lang w:eastAsia="ar-SA"/>
    </w:rPr>
  </w:style>
  <w:style w:type="character" w:customStyle="1" w:styleId="Domylnaczcionkaakapitu1">
    <w:name w:val="Domyślna czcionka akapitu1"/>
    <w:rsid w:val="005370AC"/>
  </w:style>
  <w:style w:type="character" w:styleId="Odwoaniedelikatne">
    <w:name w:val="Subtle Reference"/>
    <w:uiPriority w:val="31"/>
    <w:qFormat/>
    <w:rsid w:val="00001DB5"/>
    <w:rPr>
      <w:smallCaps/>
      <w:color w:val="C0504D"/>
      <w:u w:val="single"/>
    </w:rPr>
  </w:style>
  <w:style w:type="paragraph" w:styleId="Tekstpodstawowywcity2">
    <w:name w:val="Body Text Indent 2"/>
    <w:basedOn w:val="Normalny"/>
    <w:link w:val="Tekstpodstawowywcity2Znak"/>
    <w:uiPriority w:val="99"/>
    <w:unhideWhenUsed/>
    <w:rsid w:val="004F51C8"/>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4F51C8"/>
  </w:style>
  <w:style w:type="paragraph" w:customStyle="1" w:styleId="WW-Tekstpodstawowywcity2">
    <w:name w:val="WW-Tekst podstawowy wcięty 2"/>
    <w:basedOn w:val="Normalny"/>
    <w:rsid w:val="00531F74"/>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Tekstpodstawowywcity22">
    <w:name w:val="Tekst podstawowy wcięty 22"/>
    <w:basedOn w:val="Normalny"/>
    <w:rsid w:val="00531F74"/>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Styl1">
    <w:name w:val="Styl1"/>
    <w:basedOn w:val="Normalny"/>
    <w:rsid w:val="005A07D9"/>
    <w:pPr>
      <w:numPr>
        <w:numId w:val="38"/>
      </w:numPr>
      <w:suppressAutoHyphens/>
      <w:spacing w:after="0" w:line="280" w:lineRule="atLeast"/>
      <w:jc w:val="both"/>
    </w:pPr>
    <w:rPr>
      <w:rFonts w:ascii="Calibri" w:eastAsia="Calibri" w:hAnsi="Calibri" w:cs="Times New Roman"/>
      <w:color w:val="002060"/>
      <w:sz w:val="28"/>
      <w:szCs w:val="28"/>
      <w:lang w:val="x-none" w:eastAsia="zh-CN"/>
    </w:rPr>
  </w:style>
  <w:style w:type="character" w:customStyle="1" w:styleId="Nagwek1Znak">
    <w:name w:val="Nagłówek 1 Znak"/>
    <w:basedOn w:val="Domylnaczcionkaakapitu"/>
    <w:link w:val="Nagwek1"/>
    <w:rsid w:val="00381C5B"/>
    <w:rPr>
      <w:rFonts w:ascii="Arial" w:eastAsia="Times New Roman" w:hAnsi="Arial" w:cs="Times New Roman"/>
      <w:b/>
      <w:sz w:val="24"/>
      <w:szCs w:val="20"/>
      <w:u w:val="single"/>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636611">
      <w:bodyDiv w:val="1"/>
      <w:marLeft w:val="0"/>
      <w:marRight w:val="0"/>
      <w:marTop w:val="0"/>
      <w:marBottom w:val="0"/>
      <w:divBdr>
        <w:top w:val="none" w:sz="0" w:space="0" w:color="auto"/>
        <w:left w:val="none" w:sz="0" w:space="0" w:color="auto"/>
        <w:bottom w:val="none" w:sz="0" w:space="0" w:color="auto"/>
        <w:right w:val="none" w:sz="0" w:space="0" w:color="auto"/>
      </w:divBdr>
      <w:divsChild>
        <w:div w:id="728379737">
          <w:marLeft w:val="0"/>
          <w:marRight w:val="0"/>
          <w:marTop w:val="0"/>
          <w:marBottom w:val="0"/>
          <w:divBdr>
            <w:top w:val="none" w:sz="0" w:space="0" w:color="auto"/>
            <w:left w:val="none" w:sz="0" w:space="0" w:color="auto"/>
            <w:bottom w:val="none" w:sz="0" w:space="0" w:color="auto"/>
            <w:right w:val="none" w:sz="0" w:space="0" w:color="auto"/>
          </w:divBdr>
        </w:div>
        <w:div w:id="726803554">
          <w:marLeft w:val="0"/>
          <w:marRight w:val="0"/>
          <w:marTop w:val="0"/>
          <w:marBottom w:val="0"/>
          <w:divBdr>
            <w:top w:val="none" w:sz="0" w:space="0" w:color="auto"/>
            <w:left w:val="none" w:sz="0" w:space="0" w:color="auto"/>
            <w:bottom w:val="none" w:sz="0" w:space="0" w:color="auto"/>
            <w:right w:val="none" w:sz="0" w:space="0" w:color="auto"/>
          </w:divBdr>
        </w:div>
        <w:div w:id="1752585773">
          <w:marLeft w:val="0"/>
          <w:marRight w:val="0"/>
          <w:marTop w:val="0"/>
          <w:marBottom w:val="0"/>
          <w:divBdr>
            <w:top w:val="none" w:sz="0" w:space="0" w:color="auto"/>
            <w:left w:val="none" w:sz="0" w:space="0" w:color="auto"/>
            <w:bottom w:val="none" w:sz="0" w:space="0" w:color="auto"/>
            <w:right w:val="none" w:sz="0" w:space="0" w:color="auto"/>
          </w:divBdr>
        </w:div>
        <w:div w:id="757797972">
          <w:marLeft w:val="0"/>
          <w:marRight w:val="0"/>
          <w:marTop w:val="0"/>
          <w:marBottom w:val="0"/>
          <w:divBdr>
            <w:top w:val="none" w:sz="0" w:space="0" w:color="auto"/>
            <w:left w:val="none" w:sz="0" w:space="0" w:color="auto"/>
            <w:bottom w:val="none" w:sz="0" w:space="0" w:color="auto"/>
            <w:right w:val="none" w:sz="0" w:space="0" w:color="auto"/>
          </w:divBdr>
        </w:div>
        <w:div w:id="1516724181">
          <w:marLeft w:val="0"/>
          <w:marRight w:val="0"/>
          <w:marTop w:val="0"/>
          <w:marBottom w:val="0"/>
          <w:divBdr>
            <w:top w:val="none" w:sz="0" w:space="0" w:color="auto"/>
            <w:left w:val="none" w:sz="0" w:space="0" w:color="auto"/>
            <w:bottom w:val="none" w:sz="0" w:space="0" w:color="auto"/>
            <w:right w:val="none" w:sz="0" w:space="0" w:color="auto"/>
          </w:divBdr>
        </w:div>
        <w:div w:id="218244659">
          <w:marLeft w:val="0"/>
          <w:marRight w:val="0"/>
          <w:marTop w:val="0"/>
          <w:marBottom w:val="0"/>
          <w:divBdr>
            <w:top w:val="none" w:sz="0" w:space="0" w:color="auto"/>
            <w:left w:val="none" w:sz="0" w:space="0" w:color="auto"/>
            <w:bottom w:val="none" w:sz="0" w:space="0" w:color="auto"/>
            <w:right w:val="none" w:sz="0" w:space="0" w:color="auto"/>
          </w:divBdr>
        </w:div>
        <w:div w:id="2122454327">
          <w:marLeft w:val="0"/>
          <w:marRight w:val="0"/>
          <w:marTop w:val="0"/>
          <w:marBottom w:val="0"/>
          <w:divBdr>
            <w:top w:val="none" w:sz="0" w:space="0" w:color="auto"/>
            <w:left w:val="none" w:sz="0" w:space="0" w:color="auto"/>
            <w:bottom w:val="none" w:sz="0" w:space="0" w:color="auto"/>
            <w:right w:val="none" w:sz="0" w:space="0" w:color="auto"/>
          </w:divBdr>
        </w:div>
        <w:div w:id="2009402085">
          <w:marLeft w:val="0"/>
          <w:marRight w:val="0"/>
          <w:marTop w:val="0"/>
          <w:marBottom w:val="0"/>
          <w:divBdr>
            <w:top w:val="none" w:sz="0" w:space="0" w:color="auto"/>
            <w:left w:val="none" w:sz="0" w:space="0" w:color="auto"/>
            <w:bottom w:val="none" w:sz="0" w:space="0" w:color="auto"/>
            <w:right w:val="none" w:sz="0" w:space="0" w:color="auto"/>
          </w:divBdr>
        </w:div>
        <w:div w:id="1959794472">
          <w:marLeft w:val="0"/>
          <w:marRight w:val="0"/>
          <w:marTop w:val="0"/>
          <w:marBottom w:val="0"/>
          <w:divBdr>
            <w:top w:val="none" w:sz="0" w:space="0" w:color="auto"/>
            <w:left w:val="none" w:sz="0" w:space="0" w:color="auto"/>
            <w:bottom w:val="none" w:sz="0" w:space="0" w:color="auto"/>
            <w:right w:val="none" w:sz="0" w:space="0" w:color="auto"/>
          </w:divBdr>
        </w:div>
        <w:div w:id="1851867232">
          <w:marLeft w:val="0"/>
          <w:marRight w:val="0"/>
          <w:marTop w:val="0"/>
          <w:marBottom w:val="0"/>
          <w:divBdr>
            <w:top w:val="none" w:sz="0" w:space="0" w:color="auto"/>
            <w:left w:val="none" w:sz="0" w:space="0" w:color="auto"/>
            <w:bottom w:val="none" w:sz="0" w:space="0" w:color="auto"/>
            <w:right w:val="none" w:sz="0" w:space="0" w:color="auto"/>
          </w:divBdr>
        </w:div>
        <w:div w:id="1219048749">
          <w:marLeft w:val="0"/>
          <w:marRight w:val="0"/>
          <w:marTop w:val="0"/>
          <w:marBottom w:val="0"/>
          <w:divBdr>
            <w:top w:val="none" w:sz="0" w:space="0" w:color="auto"/>
            <w:left w:val="none" w:sz="0" w:space="0" w:color="auto"/>
            <w:bottom w:val="none" w:sz="0" w:space="0" w:color="auto"/>
            <w:right w:val="none" w:sz="0" w:space="0" w:color="auto"/>
          </w:divBdr>
        </w:div>
        <w:div w:id="568461614">
          <w:marLeft w:val="0"/>
          <w:marRight w:val="0"/>
          <w:marTop w:val="0"/>
          <w:marBottom w:val="0"/>
          <w:divBdr>
            <w:top w:val="none" w:sz="0" w:space="0" w:color="auto"/>
            <w:left w:val="none" w:sz="0" w:space="0" w:color="auto"/>
            <w:bottom w:val="none" w:sz="0" w:space="0" w:color="auto"/>
            <w:right w:val="none" w:sz="0" w:space="0" w:color="auto"/>
          </w:divBdr>
        </w:div>
        <w:div w:id="831718325">
          <w:marLeft w:val="0"/>
          <w:marRight w:val="0"/>
          <w:marTop w:val="0"/>
          <w:marBottom w:val="0"/>
          <w:divBdr>
            <w:top w:val="none" w:sz="0" w:space="0" w:color="auto"/>
            <w:left w:val="none" w:sz="0" w:space="0" w:color="auto"/>
            <w:bottom w:val="none" w:sz="0" w:space="0" w:color="auto"/>
            <w:right w:val="none" w:sz="0" w:space="0" w:color="auto"/>
          </w:divBdr>
        </w:div>
        <w:div w:id="915937847">
          <w:marLeft w:val="0"/>
          <w:marRight w:val="0"/>
          <w:marTop w:val="0"/>
          <w:marBottom w:val="0"/>
          <w:divBdr>
            <w:top w:val="none" w:sz="0" w:space="0" w:color="auto"/>
            <w:left w:val="none" w:sz="0" w:space="0" w:color="auto"/>
            <w:bottom w:val="none" w:sz="0" w:space="0" w:color="auto"/>
            <w:right w:val="none" w:sz="0" w:space="0" w:color="auto"/>
          </w:divBdr>
        </w:div>
        <w:div w:id="1245190536">
          <w:marLeft w:val="0"/>
          <w:marRight w:val="0"/>
          <w:marTop w:val="0"/>
          <w:marBottom w:val="0"/>
          <w:divBdr>
            <w:top w:val="none" w:sz="0" w:space="0" w:color="auto"/>
            <w:left w:val="none" w:sz="0" w:space="0" w:color="auto"/>
            <w:bottom w:val="none" w:sz="0" w:space="0" w:color="auto"/>
            <w:right w:val="none" w:sz="0" w:space="0" w:color="auto"/>
          </w:divBdr>
        </w:div>
        <w:div w:id="353504550">
          <w:marLeft w:val="0"/>
          <w:marRight w:val="0"/>
          <w:marTop w:val="0"/>
          <w:marBottom w:val="0"/>
          <w:divBdr>
            <w:top w:val="none" w:sz="0" w:space="0" w:color="auto"/>
            <w:left w:val="none" w:sz="0" w:space="0" w:color="auto"/>
            <w:bottom w:val="none" w:sz="0" w:space="0" w:color="auto"/>
            <w:right w:val="none" w:sz="0" w:space="0" w:color="auto"/>
          </w:divBdr>
        </w:div>
        <w:div w:id="1886794505">
          <w:marLeft w:val="0"/>
          <w:marRight w:val="0"/>
          <w:marTop w:val="0"/>
          <w:marBottom w:val="0"/>
          <w:divBdr>
            <w:top w:val="none" w:sz="0" w:space="0" w:color="auto"/>
            <w:left w:val="none" w:sz="0" w:space="0" w:color="auto"/>
            <w:bottom w:val="none" w:sz="0" w:space="0" w:color="auto"/>
            <w:right w:val="none" w:sz="0" w:space="0" w:color="auto"/>
          </w:divBdr>
        </w:div>
        <w:div w:id="1952741044">
          <w:marLeft w:val="0"/>
          <w:marRight w:val="0"/>
          <w:marTop w:val="0"/>
          <w:marBottom w:val="0"/>
          <w:divBdr>
            <w:top w:val="none" w:sz="0" w:space="0" w:color="auto"/>
            <w:left w:val="none" w:sz="0" w:space="0" w:color="auto"/>
            <w:bottom w:val="none" w:sz="0" w:space="0" w:color="auto"/>
            <w:right w:val="none" w:sz="0" w:space="0" w:color="auto"/>
          </w:divBdr>
        </w:div>
        <w:div w:id="325599402">
          <w:marLeft w:val="0"/>
          <w:marRight w:val="0"/>
          <w:marTop w:val="0"/>
          <w:marBottom w:val="0"/>
          <w:divBdr>
            <w:top w:val="none" w:sz="0" w:space="0" w:color="auto"/>
            <w:left w:val="none" w:sz="0" w:space="0" w:color="auto"/>
            <w:bottom w:val="none" w:sz="0" w:space="0" w:color="auto"/>
            <w:right w:val="none" w:sz="0" w:space="0" w:color="auto"/>
          </w:divBdr>
        </w:div>
        <w:div w:id="1166440748">
          <w:marLeft w:val="0"/>
          <w:marRight w:val="0"/>
          <w:marTop w:val="0"/>
          <w:marBottom w:val="0"/>
          <w:divBdr>
            <w:top w:val="none" w:sz="0" w:space="0" w:color="auto"/>
            <w:left w:val="none" w:sz="0" w:space="0" w:color="auto"/>
            <w:bottom w:val="none" w:sz="0" w:space="0" w:color="auto"/>
            <w:right w:val="none" w:sz="0" w:space="0" w:color="auto"/>
          </w:divBdr>
        </w:div>
        <w:div w:id="1005128261">
          <w:marLeft w:val="0"/>
          <w:marRight w:val="0"/>
          <w:marTop w:val="0"/>
          <w:marBottom w:val="0"/>
          <w:divBdr>
            <w:top w:val="none" w:sz="0" w:space="0" w:color="auto"/>
            <w:left w:val="none" w:sz="0" w:space="0" w:color="auto"/>
            <w:bottom w:val="none" w:sz="0" w:space="0" w:color="auto"/>
            <w:right w:val="none" w:sz="0" w:space="0" w:color="auto"/>
          </w:divBdr>
        </w:div>
        <w:div w:id="1939875111">
          <w:marLeft w:val="0"/>
          <w:marRight w:val="0"/>
          <w:marTop w:val="0"/>
          <w:marBottom w:val="0"/>
          <w:divBdr>
            <w:top w:val="none" w:sz="0" w:space="0" w:color="auto"/>
            <w:left w:val="none" w:sz="0" w:space="0" w:color="auto"/>
            <w:bottom w:val="none" w:sz="0" w:space="0" w:color="auto"/>
            <w:right w:val="none" w:sz="0" w:space="0" w:color="auto"/>
          </w:divBdr>
        </w:div>
        <w:div w:id="1863858627">
          <w:marLeft w:val="0"/>
          <w:marRight w:val="0"/>
          <w:marTop w:val="0"/>
          <w:marBottom w:val="0"/>
          <w:divBdr>
            <w:top w:val="none" w:sz="0" w:space="0" w:color="auto"/>
            <w:left w:val="none" w:sz="0" w:space="0" w:color="auto"/>
            <w:bottom w:val="none" w:sz="0" w:space="0" w:color="auto"/>
            <w:right w:val="none" w:sz="0" w:space="0" w:color="auto"/>
          </w:divBdr>
        </w:div>
        <w:div w:id="83311096">
          <w:marLeft w:val="0"/>
          <w:marRight w:val="0"/>
          <w:marTop w:val="0"/>
          <w:marBottom w:val="0"/>
          <w:divBdr>
            <w:top w:val="none" w:sz="0" w:space="0" w:color="auto"/>
            <w:left w:val="none" w:sz="0" w:space="0" w:color="auto"/>
            <w:bottom w:val="none" w:sz="0" w:space="0" w:color="auto"/>
            <w:right w:val="none" w:sz="0" w:space="0" w:color="auto"/>
          </w:divBdr>
        </w:div>
        <w:div w:id="2033145945">
          <w:marLeft w:val="0"/>
          <w:marRight w:val="0"/>
          <w:marTop w:val="0"/>
          <w:marBottom w:val="0"/>
          <w:divBdr>
            <w:top w:val="none" w:sz="0" w:space="0" w:color="auto"/>
            <w:left w:val="none" w:sz="0" w:space="0" w:color="auto"/>
            <w:bottom w:val="none" w:sz="0" w:space="0" w:color="auto"/>
            <w:right w:val="none" w:sz="0" w:space="0" w:color="auto"/>
          </w:divBdr>
        </w:div>
        <w:div w:id="1577014089">
          <w:marLeft w:val="0"/>
          <w:marRight w:val="0"/>
          <w:marTop w:val="0"/>
          <w:marBottom w:val="0"/>
          <w:divBdr>
            <w:top w:val="none" w:sz="0" w:space="0" w:color="auto"/>
            <w:left w:val="none" w:sz="0" w:space="0" w:color="auto"/>
            <w:bottom w:val="none" w:sz="0" w:space="0" w:color="auto"/>
            <w:right w:val="none" w:sz="0" w:space="0" w:color="auto"/>
          </w:divBdr>
        </w:div>
        <w:div w:id="1069034433">
          <w:marLeft w:val="0"/>
          <w:marRight w:val="0"/>
          <w:marTop w:val="0"/>
          <w:marBottom w:val="0"/>
          <w:divBdr>
            <w:top w:val="none" w:sz="0" w:space="0" w:color="auto"/>
            <w:left w:val="none" w:sz="0" w:space="0" w:color="auto"/>
            <w:bottom w:val="none" w:sz="0" w:space="0" w:color="auto"/>
            <w:right w:val="none" w:sz="0" w:space="0" w:color="auto"/>
          </w:divBdr>
        </w:div>
        <w:div w:id="289021682">
          <w:marLeft w:val="0"/>
          <w:marRight w:val="0"/>
          <w:marTop w:val="0"/>
          <w:marBottom w:val="0"/>
          <w:divBdr>
            <w:top w:val="none" w:sz="0" w:space="0" w:color="auto"/>
            <w:left w:val="none" w:sz="0" w:space="0" w:color="auto"/>
            <w:bottom w:val="none" w:sz="0" w:space="0" w:color="auto"/>
            <w:right w:val="none" w:sz="0" w:space="0" w:color="auto"/>
          </w:divBdr>
        </w:div>
        <w:div w:id="993534644">
          <w:marLeft w:val="0"/>
          <w:marRight w:val="0"/>
          <w:marTop w:val="0"/>
          <w:marBottom w:val="0"/>
          <w:divBdr>
            <w:top w:val="none" w:sz="0" w:space="0" w:color="auto"/>
            <w:left w:val="none" w:sz="0" w:space="0" w:color="auto"/>
            <w:bottom w:val="none" w:sz="0" w:space="0" w:color="auto"/>
            <w:right w:val="none" w:sz="0" w:space="0" w:color="auto"/>
          </w:divBdr>
        </w:div>
        <w:div w:id="1767799095">
          <w:marLeft w:val="0"/>
          <w:marRight w:val="0"/>
          <w:marTop w:val="0"/>
          <w:marBottom w:val="0"/>
          <w:divBdr>
            <w:top w:val="none" w:sz="0" w:space="0" w:color="auto"/>
            <w:left w:val="none" w:sz="0" w:space="0" w:color="auto"/>
            <w:bottom w:val="none" w:sz="0" w:space="0" w:color="auto"/>
            <w:right w:val="none" w:sz="0" w:space="0" w:color="auto"/>
          </w:divBdr>
        </w:div>
        <w:div w:id="1376929518">
          <w:marLeft w:val="0"/>
          <w:marRight w:val="0"/>
          <w:marTop w:val="0"/>
          <w:marBottom w:val="0"/>
          <w:divBdr>
            <w:top w:val="none" w:sz="0" w:space="0" w:color="auto"/>
            <w:left w:val="none" w:sz="0" w:space="0" w:color="auto"/>
            <w:bottom w:val="none" w:sz="0" w:space="0" w:color="auto"/>
            <w:right w:val="none" w:sz="0" w:space="0" w:color="auto"/>
          </w:divBdr>
        </w:div>
        <w:div w:id="577322115">
          <w:marLeft w:val="0"/>
          <w:marRight w:val="0"/>
          <w:marTop w:val="0"/>
          <w:marBottom w:val="0"/>
          <w:divBdr>
            <w:top w:val="none" w:sz="0" w:space="0" w:color="auto"/>
            <w:left w:val="none" w:sz="0" w:space="0" w:color="auto"/>
            <w:bottom w:val="none" w:sz="0" w:space="0" w:color="auto"/>
            <w:right w:val="none" w:sz="0" w:space="0" w:color="auto"/>
          </w:divBdr>
        </w:div>
        <w:div w:id="393507968">
          <w:marLeft w:val="0"/>
          <w:marRight w:val="0"/>
          <w:marTop w:val="0"/>
          <w:marBottom w:val="0"/>
          <w:divBdr>
            <w:top w:val="none" w:sz="0" w:space="0" w:color="auto"/>
            <w:left w:val="none" w:sz="0" w:space="0" w:color="auto"/>
            <w:bottom w:val="none" w:sz="0" w:space="0" w:color="auto"/>
            <w:right w:val="none" w:sz="0" w:space="0" w:color="auto"/>
          </w:divBdr>
        </w:div>
        <w:div w:id="1831479604">
          <w:marLeft w:val="0"/>
          <w:marRight w:val="0"/>
          <w:marTop w:val="0"/>
          <w:marBottom w:val="0"/>
          <w:divBdr>
            <w:top w:val="none" w:sz="0" w:space="0" w:color="auto"/>
            <w:left w:val="none" w:sz="0" w:space="0" w:color="auto"/>
            <w:bottom w:val="none" w:sz="0" w:space="0" w:color="auto"/>
            <w:right w:val="none" w:sz="0" w:space="0" w:color="auto"/>
          </w:divBdr>
        </w:div>
        <w:div w:id="1242176881">
          <w:marLeft w:val="0"/>
          <w:marRight w:val="0"/>
          <w:marTop w:val="0"/>
          <w:marBottom w:val="0"/>
          <w:divBdr>
            <w:top w:val="none" w:sz="0" w:space="0" w:color="auto"/>
            <w:left w:val="none" w:sz="0" w:space="0" w:color="auto"/>
            <w:bottom w:val="none" w:sz="0" w:space="0" w:color="auto"/>
            <w:right w:val="none" w:sz="0" w:space="0" w:color="auto"/>
          </w:divBdr>
        </w:div>
        <w:div w:id="220094171">
          <w:marLeft w:val="0"/>
          <w:marRight w:val="0"/>
          <w:marTop w:val="0"/>
          <w:marBottom w:val="0"/>
          <w:divBdr>
            <w:top w:val="none" w:sz="0" w:space="0" w:color="auto"/>
            <w:left w:val="none" w:sz="0" w:space="0" w:color="auto"/>
            <w:bottom w:val="none" w:sz="0" w:space="0" w:color="auto"/>
            <w:right w:val="none" w:sz="0" w:space="0" w:color="auto"/>
          </w:divBdr>
        </w:div>
        <w:div w:id="345643988">
          <w:marLeft w:val="0"/>
          <w:marRight w:val="0"/>
          <w:marTop w:val="0"/>
          <w:marBottom w:val="0"/>
          <w:divBdr>
            <w:top w:val="none" w:sz="0" w:space="0" w:color="auto"/>
            <w:left w:val="none" w:sz="0" w:space="0" w:color="auto"/>
            <w:bottom w:val="none" w:sz="0" w:space="0" w:color="auto"/>
            <w:right w:val="none" w:sz="0" w:space="0" w:color="auto"/>
          </w:divBdr>
        </w:div>
        <w:div w:id="801310862">
          <w:marLeft w:val="0"/>
          <w:marRight w:val="0"/>
          <w:marTop w:val="0"/>
          <w:marBottom w:val="0"/>
          <w:divBdr>
            <w:top w:val="none" w:sz="0" w:space="0" w:color="auto"/>
            <w:left w:val="none" w:sz="0" w:space="0" w:color="auto"/>
            <w:bottom w:val="none" w:sz="0" w:space="0" w:color="auto"/>
            <w:right w:val="none" w:sz="0" w:space="0" w:color="auto"/>
          </w:divBdr>
        </w:div>
        <w:div w:id="686634395">
          <w:marLeft w:val="0"/>
          <w:marRight w:val="0"/>
          <w:marTop w:val="0"/>
          <w:marBottom w:val="0"/>
          <w:divBdr>
            <w:top w:val="none" w:sz="0" w:space="0" w:color="auto"/>
            <w:left w:val="none" w:sz="0" w:space="0" w:color="auto"/>
            <w:bottom w:val="none" w:sz="0" w:space="0" w:color="auto"/>
            <w:right w:val="none" w:sz="0" w:space="0" w:color="auto"/>
          </w:divBdr>
        </w:div>
        <w:div w:id="569463961">
          <w:marLeft w:val="0"/>
          <w:marRight w:val="0"/>
          <w:marTop w:val="0"/>
          <w:marBottom w:val="0"/>
          <w:divBdr>
            <w:top w:val="none" w:sz="0" w:space="0" w:color="auto"/>
            <w:left w:val="none" w:sz="0" w:space="0" w:color="auto"/>
            <w:bottom w:val="none" w:sz="0" w:space="0" w:color="auto"/>
            <w:right w:val="none" w:sz="0" w:space="0" w:color="auto"/>
          </w:divBdr>
        </w:div>
        <w:div w:id="464350091">
          <w:marLeft w:val="0"/>
          <w:marRight w:val="0"/>
          <w:marTop w:val="0"/>
          <w:marBottom w:val="0"/>
          <w:divBdr>
            <w:top w:val="none" w:sz="0" w:space="0" w:color="auto"/>
            <w:left w:val="none" w:sz="0" w:space="0" w:color="auto"/>
            <w:bottom w:val="none" w:sz="0" w:space="0" w:color="auto"/>
            <w:right w:val="none" w:sz="0" w:space="0" w:color="auto"/>
          </w:divBdr>
        </w:div>
        <w:div w:id="1559781201">
          <w:marLeft w:val="0"/>
          <w:marRight w:val="0"/>
          <w:marTop w:val="0"/>
          <w:marBottom w:val="0"/>
          <w:divBdr>
            <w:top w:val="none" w:sz="0" w:space="0" w:color="auto"/>
            <w:left w:val="none" w:sz="0" w:space="0" w:color="auto"/>
            <w:bottom w:val="none" w:sz="0" w:space="0" w:color="auto"/>
            <w:right w:val="none" w:sz="0" w:space="0" w:color="auto"/>
          </w:divBdr>
        </w:div>
        <w:div w:id="1363019738">
          <w:marLeft w:val="0"/>
          <w:marRight w:val="0"/>
          <w:marTop w:val="0"/>
          <w:marBottom w:val="0"/>
          <w:divBdr>
            <w:top w:val="none" w:sz="0" w:space="0" w:color="auto"/>
            <w:left w:val="none" w:sz="0" w:space="0" w:color="auto"/>
            <w:bottom w:val="none" w:sz="0" w:space="0" w:color="auto"/>
            <w:right w:val="none" w:sz="0" w:space="0" w:color="auto"/>
          </w:divBdr>
        </w:div>
        <w:div w:id="1024405611">
          <w:marLeft w:val="0"/>
          <w:marRight w:val="0"/>
          <w:marTop w:val="0"/>
          <w:marBottom w:val="0"/>
          <w:divBdr>
            <w:top w:val="none" w:sz="0" w:space="0" w:color="auto"/>
            <w:left w:val="none" w:sz="0" w:space="0" w:color="auto"/>
            <w:bottom w:val="none" w:sz="0" w:space="0" w:color="auto"/>
            <w:right w:val="none" w:sz="0" w:space="0" w:color="auto"/>
          </w:divBdr>
        </w:div>
        <w:div w:id="115948658">
          <w:marLeft w:val="0"/>
          <w:marRight w:val="0"/>
          <w:marTop w:val="0"/>
          <w:marBottom w:val="0"/>
          <w:divBdr>
            <w:top w:val="none" w:sz="0" w:space="0" w:color="auto"/>
            <w:left w:val="none" w:sz="0" w:space="0" w:color="auto"/>
            <w:bottom w:val="none" w:sz="0" w:space="0" w:color="auto"/>
            <w:right w:val="none" w:sz="0" w:space="0" w:color="auto"/>
          </w:divBdr>
        </w:div>
        <w:div w:id="188183459">
          <w:marLeft w:val="0"/>
          <w:marRight w:val="0"/>
          <w:marTop w:val="0"/>
          <w:marBottom w:val="0"/>
          <w:divBdr>
            <w:top w:val="none" w:sz="0" w:space="0" w:color="auto"/>
            <w:left w:val="none" w:sz="0" w:space="0" w:color="auto"/>
            <w:bottom w:val="none" w:sz="0" w:space="0" w:color="auto"/>
            <w:right w:val="none" w:sz="0" w:space="0" w:color="auto"/>
          </w:divBdr>
        </w:div>
        <w:div w:id="1740059129">
          <w:marLeft w:val="0"/>
          <w:marRight w:val="0"/>
          <w:marTop w:val="0"/>
          <w:marBottom w:val="0"/>
          <w:divBdr>
            <w:top w:val="none" w:sz="0" w:space="0" w:color="auto"/>
            <w:left w:val="none" w:sz="0" w:space="0" w:color="auto"/>
            <w:bottom w:val="none" w:sz="0" w:space="0" w:color="auto"/>
            <w:right w:val="none" w:sz="0" w:space="0" w:color="auto"/>
          </w:divBdr>
        </w:div>
        <w:div w:id="1030956598">
          <w:marLeft w:val="0"/>
          <w:marRight w:val="0"/>
          <w:marTop w:val="0"/>
          <w:marBottom w:val="0"/>
          <w:divBdr>
            <w:top w:val="none" w:sz="0" w:space="0" w:color="auto"/>
            <w:left w:val="none" w:sz="0" w:space="0" w:color="auto"/>
            <w:bottom w:val="none" w:sz="0" w:space="0" w:color="auto"/>
            <w:right w:val="none" w:sz="0" w:space="0" w:color="auto"/>
          </w:divBdr>
        </w:div>
        <w:div w:id="1918519742">
          <w:marLeft w:val="0"/>
          <w:marRight w:val="0"/>
          <w:marTop w:val="0"/>
          <w:marBottom w:val="0"/>
          <w:divBdr>
            <w:top w:val="none" w:sz="0" w:space="0" w:color="auto"/>
            <w:left w:val="none" w:sz="0" w:space="0" w:color="auto"/>
            <w:bottom w:val="none" w:sz="0" w:space="0" w:color="auto"/>
            <w:right w:val="none" w:sz="0" w:space="0" w:color="auto"/>
          </w:divBdr>
        </w:div>
        <w:div w:id="434521247">
          <w:marLeft w:val="0"/>
          <w:marRight w:val="0"/>
          <w:marTop w:val="0"/>
          <w:marBottom w:val="0"/>
          <w:divBdr>
            <w:top w:val="none" w:sz="0" w:space="0" w:color="auto"/>
            <w:left w:val="none" w:sz="0" w:space="0" w:color="auto"/>
            <w:bottom w:val="none" w:sz="0" w:space="0" w:color="auto"/>
            <w:right w:val="none" w:sz="0" w:space="0" w:color="auto"/>
          </w:divBdr>
        </w:div>
        <w:div w:id="341053511">
          <w:marLeft w:val="0"/>
          <w:marRight w:val="0"/>
          <w:marTop w:val="0"/>
          <w:marBottom w:val="0"/>
          <w:divBdr>
            <w:top w:val="none" w:sz="0" w:space="0" w:color="auto"/>
            <w:left w:val="none" w:sz="0" w:space="0" w:color="auto"/>
            <w:bottom w:val="none" w:sz="0" w:space="0" w:color="auto"/>
            <w:right w:val="none" w:sz="0" w:space="0" w:color="auto"/>
          </w:divBdr>
        </w:div>
        <w:div w:id="24914230">
          <w:marLeft w:val="0"/>
          <w:marRight w:val="0"/>
          <w:marTop w:val="0"/>
          <w:marBottom w:val="0"/>
          <w:divBdr>
            <w:top w:val="none" w:sz="0" w:space="0" w:color="auto"/>
            <w:left w:val="none" w:sz="0" w:space="0" w:color="auto"/>
            <w:bottom w:val="none" w:sz="0" w:space="0" w:color="auto"/>
            <w:right w:val="none" w:sz="0" w:space="0" w:color="auto"/>
          </w:divBdr>
        </w:div>
        <w:div w:id="559248430">
          <w:marLeft w:val="0"/>
          <w:marRight w:val="0"/>
          <w:marTop w:val="0"/>
          <w:marBottom w:val="0"/>
          <w:divBdr>
            <w:top w:val="none" w:sz="0" w:space="0" w:color="auto"/>
            <w:left w:val="none" w:sz="0" w:space="0" w:color="auto"/>
            <w:bottom w:val="none" w:sz="0" w:space="0" w:color="auto"/>
            <w:right w:val="none" w:sz="0" w:space="0" w:color="auto"/>
          </w:divBdr>
        </w:div>
        <w:div w:id="1172331578">
          <w:marLeft w:val="0"/>
          <w:marRight w:val="0"/>
          <w:marTop w:val="0"/>
          <w:marBottom w:val="0"/>
          <w:divBdr>
            <w:top w:val="none" w:sz="0" w:space="0" w:color="auto"/>
            <w:left w:val="none" w:sz="0" w:space="0" w:color="auto"/>
            <w:bottom w:val="none" w:sz="0" w:space="0" w:color="auto"/>
            <w:right w:val="none" w:sz="0" w:space="0" w:color="auto"/>
          </w:divBdr>
        </w:div>
        <w:div w:id="1374577059">
          <w:marLeft w:val="0"/>
          <w:marRight w:val="0"/>
          <w:marTop w:val="0"/>
          <w:marBottom w:val="0"/>
          <w:divBdr>
            <w:top w:val="none" w:sz="0" w:space="0" w:color="auto"/>
            <w:left w:val="none" w:sz="0" w:space="0" w:color="auto"/>
            <w:bottom w:val="none" w:sz="0" w:space="0" w:color="auto"/>
            <w:right w:val="none" w:sz="0" w:space="0" w:color="auto"/>
          </w:divBdr>
        </w:div>
        <w:div w:id="1623221750">
          <w:marLeft w:val="0"/>
          <w:marRight w:val="0"/>
          <w:marTop w:val="0"/>
          <w:marBottom w:val="0"/>
          <w:divBdr>
            <w:top w:val="none" w:sz="0" w:space="0" w:color="auto"/>
            <w:left w:val="none" w:sz="0" w:space="0" w:color="auto"/>
            <w:bottom w:val="none" w:sz="0" w:space="0" w:color="auto"/>
            <w:right w:val="none" w:sz="0" w:space="0" w:color="auto"/>
          </w:divBdr>
        </w:div>
        <w:div w:id="992759536">
          <w:marLeft w:val="0"/>
          <w:marRight w:val="0"/>
          <w:marTop w:val="0"/>
          <w:marBottom w:val="0"/>
          <w:divBdr>
            <w:top w:val="none" w:sz="0" w:space="0" w:color="auto"/>
            <w:left w:val="none" w:sz="0" w:space="0" w:color="auto"/>
            <w:bottom w:val="none" w:sz="0" w:space="0" w:color="auto"/>
            <w:right w:val="none" w:sz="0" w:space="0" w:color="auto"/>
          </w:divBdr>
        </w:div>
        <w:div w:id="1954048628">
          <w:marLeft w:val="0"/>
          <w:marRight w:val="0"/>
          <w:marTop w:val="0"/>
          <w:marBottom w:val="0"/>
          <w:divBdr>
            <w:top w:val="none" w:sz="0" w:space="0" w:color="auto"/>
            <w:left w:val="none" w:sz="0" w:space="0" w:color="auto"/>
            <w:bottom w:val="none" w:sz="0" w:space="0" w:color="auto"/>
            <w:right w:val="none" w:sz="0" w:space="0" w:color="auto"/>
          </w:divBdr>
        </w:div>
        <w:div w:id="305356473">
          <w:marLeft w:val="0"/>
          <w:marRight w:val="0"/>
          <w:marTop w:val="0"/>
          <w:marBottom w:val="0"/>
          <w:divBdr>
            <w:top w:val="none" w:sz="0" w:space="0" w:color="auto"/>
            <w:left w:val="none" w:sz="0" w:space="0" w:color="auto"/>
            <w:bottom w:val="none" w:sz="0" w:space="0" w:color="auto"/>
            <w:right w:val="none" w:sz="0" w:space="0" w:color="auto"/>
          </w:divBdr>
        </w:div>
        <w:div w:id="365913380">
          <w:marLeft w:val="0"/>
          <w:marRight w:val="0"/>
          <w:marTop w:val="0"/>
          <w:marBottom w:val="0"/>
          <w:divBdr>
            <w:top w:val="none" w:sz="0" w:space="0" w:color="auto"/>
            <w:left w:val="none" w:sz="0" w:space="0" w:color="auto"/>
            <w:bottom w:val="none" w:sz="0" w:space="0" w:color="auto"/>
            <w:right w:val="none" w:sz="0" w:space="0" w:color="auto"/>
          </w:divBdr>
        </w:div>
        <w:div w:id="858397540">
          <w:marLeft w:val="0"/>
          <w:marRight w:val="0"/>
          <w:marTop w:val="0"/>
          <w:marBottom w:val="0"/>
          <w:divBdr>
            <w:top w:val="none" w:sz="0" w:space="0" w:color="auto"/>
            <w:left w:val="none" w:sz="0" w:space="0" w:color="auto"/>
            <w:bottom w:val="none" w:sz="0" w:space="0" w:color="auto"/>
            <w:right w:val="none" w:sz="0" w:space="0" w:color="auto"/>
          </w:divBdr>
        </w:div>
        <w:div w:id="1425489359">
          <w:marLeft w:val="0"/>
          <w:marRight w:val="0"/>
          <w:marTop w:val="0"/>
          <w:marBottom w:val="0"/>
          <w:divBdr>
            <w:top w:val="none" w:sz="0" w:space="0" w:color="auto"/>
            <w:left w:val="none" w:sz="0" w:space="0" w:color="auto"/>
            <w:bottom w:val="none" w:sz="0" w:space="0" w:color="auto"/>
            <w:right w:val="none" w:sz="0" w:space="0" w:color="auto"/>
          </w:divBdr>
        </w:div>
        <w:div w:id="1154224673">
          <w:marLeft w:val="0"/>
          <w:marRight w:val="0"/>
          <w:marTop w:val="0"/>
          <w:marBottom w:val="0"/>
          <w:divBdr>
            <w:top w:val="none" w:sz="0" w:space="0" w:color="auto"/>
            <w:left w:val="none" w:sz="0" w:space="0" w:color="auto"/>
            <w:bottom w:val="none" w:sz="0" w:space="0" w:color="auto"/>
            <w:right w:val="none" w:sz="0" w:space="0" w:color="auto"/>
          </w:divBdr>
        </w:div>
        <w:div w:id="254242918">
          <w:marLeft w:val="0"/>
          <w:marRight w:val="0"/>
          <w:marTop w:val="0"/>
          <w:marBottom w:val="0"/>
          <w:divBdr>
            <w:top w:val="none" w:sz="0" w:space="0" w:color="auto"/>
            <w:left w:val="none" w:sz="0" w:space="0" w:color="auto"/>
            <w:bottom w:val="none" w:sz="0" w:space="0" w:color="auto"/>
            <w:right w:val="none" w:sz="0" w:space="0" w:color="auto"/>
          </w:divBdr>
        </w:div>
        <w:div w:id="620039627">
          <w:marLeft w:val="0"/>
          <w:marRight w:val="0"/>
          <w:marTop w:val="0"/>
          <w:marBottom w:val="0"/>
          <w:divBdr>
            <w:top w:val="none" w:sz="0" w:space="0" w:color="auto"/>
            <w:left w:val="none" w:sz="0" w:space="0" w:color="auto"/>
            <w:bottom w:val="none" w:sz="0" w:space="0" w:color="auto"/>
            <w:right w:val="none" w:sz="0" w:space="0" w:color="auto"/>
          </w:divBdr>
        </w:div>
        <w:div w:id="511451658">
          <w:marLeft w:val="0"/>
          <w:marRight w:val="0"/>
          <w:marTop w:val="0"/>
          <w:marBottom w:val="0"/>
          <w:divBdr>
            <w:top w:val="none" w:sz="0" w:space="0" w:color="auto"/>
            <w:left w:val="none" w:sz="0" w:space="0" w:color="auto"/>
            <w:bottom w:val="none" w:sz="0" w:space="0" w:color="auto"/>
            <w:right w:val="none" w:sz="0" w:space="0" w:color="auto"/>
          </w:divBdr>
        </w:div>
        <w:div w:id="1789425656">
          <w:marLeft w:val="0"/>
          <w:marRight w:val="0"/>
          <w:marTop w:val="0"/>
          <w:marBottom w:val="0"/>
          <w:divBdr>
            <w:top w:val="none" w:sz="0" w:space="0" w:color="auto"/>
            <w:left w:val="none" w:sz="0" w:space="0" w:color="auto"/>
            <w:bottom w:val="none" w:sz="0" w:space="0" w:color="auto"/>
            <w:right w:val="none" w:sz="0" w:space="0" w:color="auto"/>
          </w:divBdr>
        </w:div>
        <w:div w:id="197596540">
          <w:marLeft w:val="0"/>
          <w:marRight w:val="0"/>
          <w:marTop w:val="0"/>
          <w:marBottom w:val="0"/>
          <w:divBdr>
            <w:top w:val="none" w:sz="0" w:space="0" w:color="auto"/>
            <w:left w:val="none" w:sz="0" w:space="0" w:color="auto"/>
            <w:bottom w:val="none" w:sz="0" w:space="0" w:color="auto"/>
            <w:right w:val="none" w:sz="0" w:space="0" w:color="auto"/>
          </w:divBdr>
        </w:div>
        <w:div w:id="1117871874">
          <w:marLeft w:val="0"/>
          <w:marRight w:val="0"/>
          <w:marTop w:val="0"/>
          <w:marBottom w:val="0"/>
          <w:divBdr>
            <w:top w:val="none" w:sz="0" w:space="0" w:color="auto"/>
            <w:left w:val="none" w:sz="0" w:space="0" w:color="auto"/>
            <w:bottom w:val="none" w:sz="0" w:space="0" w:color="auto"/>
            <w:right w:val="none" w:sz="0" w:space="0" w:color="auto"/>
          </w:divBdr>
        </w:div>
        <w:div w:id="2086607221">
          <w:marLeft w:val="0"/>
          <w:marRight w:val="0"/>
          <w:marTop w:val="0"/>
          <w:marBottom w:val="0"/>
          <w:divBdr>
            <w:top w:val="none" w:sz="0" w:space="0" w:color="auto"/>
            <w:left w:val="none" w:sz="0" w:space="0" w:color="auto"/>
            <w:bottom w:val="none" w:sz="0" w:space="0" w:color="auto"/>
            <w:right w:val="none" w:sz="0" w:space="0" w:color="auto"/>
          </w:divBdr>
        </w:div>
        <w:div w:id="742994448">
          <w:marLeft w:val="0"/>
          <w:marRight w:val="0"/>
          <w:marTop w:val="0"/>
          <w:marBottom w:val="0"/>
          <w:divBdr>
            <w:top w:val="none" w:sz="0" w:space="0" w:color="auto"/>
            <w:left w:val="none" w:sz="0" w:space="0" w:color="auto"/>
            <w:bottom w:val="none" w:sz="0" w:space="0" w:color="auto"/>
            <w:right w:val="none" w:sz="0" w:space="0" w:color="auto"/>
          </w:divBdr>
        </w:div>
        <w:div w:id="752820126">
          <w:marLeft w:val="0"/>
          <w:marRight w:val="0"/>
          <w:marTop w:val="0"/>
          <w:marBottom w:val="0"/>
          <w:divBdr>
            <w:top w:val="none" w:sz="0" w:space="0" w:color="auto"/>
            <w:left w:val="none" w:sz="0" w:space="0" w:color="auto"/>
            <w:bottom w:val="none" w:sz="0" w:space="0" w:color="auto"/>
            <w:right w:val="none" w:sz="0" w:space="0" w:color="auto"/>
          </w:divBdr>
        </w:div>
        <w:div w:id="109472345">
          <w:marLeft w:val="0"/>
          <w:marRight w:val="0"/>
          <w:marTop w:val="0"/>
          <w:marBottom w:val="0"/>
          <w:divBdr>
            <w:top w:val="none" w:sz="0" w:space="0" w:color="auto"/>
            <w:left w:val="none" w:sz="0" w:space="0" w:color="auto"/>
            <w:bottom w:val="none" w:sz="0" w:space="0" w:color="auto"/>
            <w:right w:val="none" w:sz="0" w:space="0" w:color="auto"/>
          </w:divBdr>
        </w:div>
        <w:div w:id="1952012217">
          <w:marLeft w:val="0"/>
          <w:marRight w:val="0"/>
          <w:marTop w:val="0"/>
          <w:marBottom w:val="0"/>
          <w:divBdr>
            <w:top w:val="none" w:sz="0" w:space="0" w:color="auto"/>
            <w:left w:val="none" w:sz="0" w:space="0" w:color="auto"/>
            <w:bottom w:val="none" w:sz="0" w:space="0" w:color="auto"/>
            <w:right w:val="none" w:sz="0" w:space="0" w:color="auto"/>
          </w:divBdr>
        </w:div>
        <w:div w:id="77756993">
          <w:marLeft w:val="0"/>
          <w:marRight w:val="0"/>
          <w:marTop w:val="0"/>
          <w:marBottom w:val="0"/>
          <w:divBdr>
            <w:top w:val="none" w:sz="0" w:space="0" w:color="auto"/>
            <w:left w:val="none" w:sz="0" w:space="0" w:color="auto"/>
            <w:bottom w:val="none" w:sz="0" w:space="0" w:color="auto"/>
            <w:right w:val="none" w:sz="0" w:space="0" w:color="auto"/>
          </w:divBdr>
        </w:div>
        <w:div w:id="928806076">
          <w:marLeft w:val="0"/>
          <w:marRight w:val="0"/>
          <w:marTop w:val="0"/>
          <w:marBottom w:val="0"/>
          <w:divBdr>
            <w:top w:val="none" w:sz="0" w:space="0" w:color="auto"/>
            <w:left w:val="none" w:sz="0" w:space="0" w:color="auto"/>
            <w:bottom w:val="none" w:sz="0" w:space="0" w:color="auto"/>
            <w:right w:val="none" w:sz="0" w:space="0" w:color="auto"/>
          </w:divBdr>
        </w:div>
        <w:div w:id="1750616302">
          <w:marLeft w:val="0"/>
          <w:marRight w:val="0"/>
          <w:marTop w:val="0"/>
          <w:marBottom w:val="0"/>
          <w:divBdr>
            <w:top w:val="none" w:sz="0" w:space="0" w:color="auto"/>
            <w:left w:val="none" w:sz="0" w:space="0" w:color="auto"/>
            <w:bottom w:val="none" w:sz="0" w:space="0" w:color="auto"/>
            <w:right w:val="none" w:sz="0" w:space="0" w:color="auto"/>
          </w:divBdr>
        </w:div>
        <w:div w:id="2064254174">
          <w:marLeft w:val="0"/>
          <w:marRight w:val="0"/>
          <w:marTop w:val="0"/>
          <w:marBottom w:val="0"/>
          <w:divBdr>
            <w:top w:val="none" w:sz="0" w:space="0" w:color="auto"/>
            <w:left w:val="none" w:sz="0" w:space="0" w:color="auto"/>
            <w:bottom w:val="none" w:sz="0" w:space="0" w:color="auto"/>
            <w:right w:val="none" w:sz="0" w:space="0" w:color="auto"/>
          </w:divBdr>
        </w:div>
        <w:div w:id="1052459984">
          <w:marLeft w:val="0"/>
          <w:marRight w:val="0"/>
          <w:marTop w:val="0"/>
          <w:marBottom w:val="0"/>
          <w:divBdr>
            <w:top w:val="none" w:sz="0" w:space="0" w:color="auto"/>
            <w:left w:val="none" w:sz="0" w:space="0" w:color="auto"/>
            <w:bottom w:val="none" w:sz="0" w:space="0" w:color="auto"/>
            <w:right w:val="none" w:sz="0" w:space="0" w:color="auto"/>
          </w:divBdr>
        </w:div>
        <w:div w:id="309402027">
          <w:marLeft w:val="0"/>
          <w:marRight w:val="0"/>
          <w:marTop w:val="0"/>
          <w:marBottom w:val="0"/>
          <w:divBdr>
            <w:top w:val="none" w:sz="0" w:space="0" w:color="auto"/>
            <w:left w:val="none" w:sz="0" w:space="0" w:color="auto"/>
            <w:bottom w:val="none" w:sz="0" w:space="0" w:color="auto"/>
            <w:right w:val="none" w:sz="0" w:space="0" w:color="auto"/>
          </w:divBdr>
        </w:div>
        <w:div w:id="1157768879">
          <w:marLeft w:val="0"/>
          <w:marRight w:val="0"/>
          <w:marTop w:val="0"/>
          <w:marBottom w:val="0"/>
          <w:divBdr>
            <w:top w:val="none" w:sz="0" w:space="0" w:color="auto"/>
            <w:left w:val="none" w:sz="0" w:space="0" w:color="auto"/>
            <w:bottom w:val="none" w:sz="0" w:space="0" w:color="auto"/>
            <w:right w:val="none" w:sz="0" w:space="0" w:color="auto"/>
          </w:divBdr>
        </w:div>
        <w:div w:id="704523637">
          <w:marLeft w:val="0"/>
          <w:marRight w:val="0"/>
          <w:marTop w:val="0"/>
          <w:marBottom w:val="0"/>
          <w:divBdr>
            <w:top w:val="none" w:sz="0" w:space="0" w:color="auto"/>
            <w:left w:val="none" w:sz="0" w:space="0" w:color="auto"/>
            <w:bottom w:val="none" w:sz="0" w:space="0" w:color="auto"/>
            <w:right w:val="none" w:sz="0" w:space="0" w:color="auto"/>
          </w:divBdr>
        </w:div>
        <w:div w:id="1816138905">
          <w:marLeft w:val="0"/>
          <w:marRight w:val="0"/>
          <w:marTop w:val="0"/>
          <w:marBottom w:val="0"/>
          <w:divBdr>
            <w:top w:val="none" w:sz="0" w:space="0" w:color="auto"/>
            <w:left w:val="none" w:sz="0" w:space="0" w:color="auto"/>
            <w:bottom w:val="none" w:sz="0" w:space="0" w:color="auto"/>
            <w:right w:val="none" w:sz="0" w:space="0" w:color="auto"/>
          </w:divBdr>
        </w:div>
        <w:div w:id="928077756">
          <w:marLeft w:val="0"/>
          <w:marRight w:val="0"/>
          <w:marTop w:val="0"/>
          <w:marBottom w:val="0"/>
          <w:divBdr>
            <w:top w:val="none" w:sz="0" w:space="0" w:color="auto"/>
            <w:left w:val="none" w:sz="0" w:space="0" w:color="auto"/>
            <w:bottom w:val="none" w:sz="0" w:space="0" w:color="auto"/>
            <w:right w:val="none" w:sz="0" w:space="0" w:color="auto"/>
          </w:divBdr>
        </w:div>
        <w:div w:id="1655067956">
          <w:marLeft w:val="0"/>
          <w:marRight w:val="0"/>
          <w:marTop w:val="0"/>
          <w:marBottom w:val="0"/>
          <w:divBdr>
            <w:top w:val="none" w:sz="0" w:space="0" w:color="auto"/>
            <w:left w:val="none" w:sz="0" w:space="0" w:color="auto"/>
            <w:bottom w:val="none" w:sz="0" w:space="0" w:color="auto"/>
            <w:right w:val="none" w:sz="0" w:space="0" w:color="auto"/>
          </w:divBdr>
        </w:div>
        <w:div w:id="1568958608">
          <w:marLeft w:val="0"/>
          <w:marRight w:val="0"/>
          <w:marTop w:val="0"/>
          <w:marBottom w:val="0"/>
          <w:divBdr>
            <w:top w:val="none" w:sz="0" w:space="0" w:color="auto"/>
            <w:left w:val="none" w:sz="0" w:space="0" w:color="auto"/>
            <w:bottom w:val="none" w:sz="0" w:space="0" w:color="auto"/>
            <w:right w:val="none" w:sz="0" w:space="0" w:color="auto"/>
          </w:divBdr>
        </w:div>
        <w:div w:id="1913277565">
          <w:marLeft w:val="0"/>
          <w:marRight w:val="0"/>
          <w:marTop w:val="0"/>
          <w:marBottom w:val="0"/>
          <w:divBdr>
            <w:top w:val="none" w:sz="0" w:space="0" w:color="auto"/>
            <w:left w:val="none" w:sz="0" w:space="0" w:color="auto"/>
            <w:bottom w:val="none" w:sz="0" w:space="0" w:color="auto"/>
            <w:right w:val="none" w:sz="0" w:space="0" w:color="auto"/>
          </w:divBdr>
        </w:div>
        <w:div w:id="2025813818">
          <w:marLeft w:val="0"/>
          <w:marRight w:val="0"/>
          <w:marTop w:val="0"/>
          <w:marBottom w:val="0"/>
          <w:divBdr>
            <w:top w:val="none" w:sz="0" w:space="0" w:color="auto"/>
            <w:left w:val="none" w:sz="0" w:space="0" w:color="auto"/>
            <w:bottom w:val="none" w:sz="0" w:space="0" w:color="auto"/>
            <w:right w:val="none" w:sz="0" w:space="0" w:color="auto"/>
          </w:divBdr>
        </w:div>
        <w:div w:id="654408446">
          <w:marLeft w:val="0"/>
          <w:marRight w:val="0"/>
          <w:marTop w:val="0"/>
          <w:marBottom w:val="0"/>
          <w:divBdr>
            <w:top w:val="none" w:sz="0" w:space="0" w:color="auto"/>
            <w:left w:val="none" w:sz="0" w:space="0" w:color="auto"/>
            <w:bottom w:val="none" w:sz="0" w:space="0" w:color="auto"/>
            <w:right w:val="none" w:sz="0" w:space="0" w:color="auto"/>
          </w:divBdr>
        </w:div>
      </w:divsChild>
    </w:div>
    <w:div w:id="865289227">
      <w:bodyDiv w:val="1"/>
      <w:marLeft w:val="0"/>
      <w:marRight w:val="0"/>
      <w:marTop w:val="0"/>
      <w:marBottom w:val="0"/>
      <w:divBdr>
        <w:top w:val="none" w:sz="0" w:space="0" w:color="auto"/>
        <w:left w:val="none" w:sz="0" w:space="0" w:color="auto"/>
        <w:bottom w:val="none" w:sz="0" w:space="0" w:color="auto"/>
        <w:right w:val="none" w:sz="0" w:space="0" w:color="auto"/>
      </w:divBdr>
    </w:div>
    <w:div w:id="963847177">
      <w:bodyDiv w:val="1"/>
      <w:marLeft w:val="0"/>
      <w:marRight w:val="0"/>
      <w:marTop w:val="0"/>
      <w:marBottom w:val="0"/>
      <w:divBdr>
        <w:top w:val="none" w:sz="0" w:space="0" w:color="auto"/>
        <w:left w:val="none" w:sz="0" w:space="0" w:color="auto"/>
        <w:bottom w:val="none" w:sz="0" w:space="0" w:color="auto"/>
        <w:right w:val="none" w:sz="0" w:space="0" w:color="auto"/>
      </w:divBdr>
    </w:div>
    <w:div w:id="149233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m.slawno.ibip.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um.slawno.ibip.pl" TargetMode="External"/><Relationship Id="rId4" Type="http://schemas.openxmlformats.org/officeDocument/2006/relationships/settings" Target="settings.xml"/><Relationship Id="rId9" Type="http://schemas.openxmlformats.org/officeDocument/2006/relationships/hyperlink" Target="http://um.slawno.ibi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26BBC6-9447-43C2-9765-435BF3CAA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1694</TotalTime>
  <Pages>31</Pages>
  <Words>14079</Words>
  <Characters>84480</Characters>
  <Application>Microsoft Office Word</Application>
  <DocSecurity>0</DocSecurity>
  <Lines>704</Lines>
  <Paragraphs>196</Paragraphs>
  <ScaleCrop>false</ScaleCrop>
  <HeadingPairs>
    <vt:vector size="2" baseType="variant">
      <vt:variant>
        <vt:lpstr>Tytuł</vt:lpstr>
      </vt:variant>
      <vt:variant>
        <vt:i4>1</vt:i4>
      </vt:variant>
    </vt:vector>
  </HeadingPairs>
  <TitlesOfParts>
    <vt:vector size="1" baseType="lpstr">
      <vt:lpstr/>
    </vt:vector>
  </TitlesOfParts>
  <Company>Przetarg nieograniczony: Odbiór odpadów komunalnych z nieruchomości zamieszkałych i nieruchomości w części zamieszkałych oraz w części niezamieszkałych, na których powstają odpady komunalne.</Company>
  <LinksUpToDate>false</LinksUpToDate>
  <CharactersWithSpaces>98363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Bilińska-Chabura</dc:creator>
  <cp:lastModifiedBy>mlasek</cp:lastModifiedBy>
  <cp:revision>86</cp:revision>
  <cp:lastPrinted>2018-10-19T10:27:00Z</cp:lastPrinted>
  <dcterms:created xsi:type="dcterms:W3CDTF">2016-10-25T10:33:00Z</dcterms:created>
  <dcterms:modified xsi:type="dcterms:W3CDTF">2018-12-17T10:51:00Z</dcterms:modified>
</cp:coreProperties>
</file>